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6F4" w:rsidRPr="00F94079" w:rsidRDefault="00F94079">
      <w:pPr>
        <w:spacing w:after="0"/>
        <w:ind w:left="120"/>
        <w:jc w:val="center"/>
      </w:pPr>
      <w:r>
        <w:rPr>
          <w:rFonts w:ascii="Times New Roman" w:hAnsi="Times New Roman"/>
          <w:b/>
          <w:color w:val="000000"/>
          <w:sz w:val="28"/>
        </w:rPr>
        <w:t xml:space="preserve"> </w:t>
      </w:r>
      <w:r>
        <w:rPr>
          <w:rFonts w:ascii="Times New Roman" w:hAnsi="Times New Roman"/>
          <w:b/>
          <w:noProof/>
          <w:color w:val="000000"/>
          <w:sz w:val="28"/>
          <w:lang w:val="ru-RU" w:eastAsia="ru-RU"/>
        </w:rPr>
        <w:drawing>
          <wp:inline distT="0" distB="0" distL="0" distR="0">
            <wp:extent cx="5731510" cy="7948258"/>
            <wp:effectExtent l="19050" t="0" r="2540" b="0"/>
            <wp:docPr id="1" name="Рисунок 1" descr="C:\Users\ГВ\Desktop\Отсканированное 5.09\2024-01-23 j\j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j\j 001.jpg"/>
                    <pic:cNvPicPr>
                      <a:picLocks noChangeAspect="1" noChangeArrowheads="1"/>
                    </pic:cNvPicPr>
                  </pic:nvPicPr>
                  <pic:blipFill>
                    <a:blip r:embed="rId5" cstate="print"/>
                    <a:srcRect/>
                    <a:stretch>
                      <a:fillRect/>
                    </a:stretch>
                  </pic:blipFill>
                  <pic:spPr bwMode="auto">
                    <a:xfrm>
                      <a:off x="0" y="0"/>
                      <a:ext cx="5731510" cy="7948258"/>
                    </a:xfrm>
                    <a:prstGeom prst="rect">
                      <a:avLst/>
                    </a:prstGeom>
                    <a:noFill/>
                    <a:ln w="9525">
                      <a:noFill/>
                      <a:miter lim="800000"/>
                      <a:headEnd/>
                      <a:tailEnd/>
                    </a:ln>
                  </pic:spPr>
                </pic:pic>
              </a:graphicData>
            </a:graphic>
          </wp:inline>
        </w:drawing>
      </w:r>
    </w:p>
    <w:p w:rsidR="004416F4" w:rsidRPr="00BB4504" w:rsidRDefault="004416F4">
      <w:pPr>
        <w:spacing w:after="0"/>
        <w:ind w:left="120"/>
        <w:rPr>
          <w:lang w:val="ru-RU"/>
        </w:rPr>
        <w:sectPr w:rsidR="004416F4" w:rsidRPr="00BB4504">
          <w:pgSz w:w="11906" w:h="16383"/>
          <w:pgMar w:top="1440" w:right="1440" w:bottom="1440" w:left="1440" w:header="0" w:footer="0" w:gutter="0"/>
          <w:cols w:space="720"/>
          <w:formProt w:val="0"/>
          <w:docGrid w:linePitch="100" w:charSpace="4096"/>
        </w:sectPr>
      </w:pPr>
      <w:bookmarkStart w:id="0" w:name="block-17894690_Копия_1"/>
      <w:bookmarkEnd w:id="0"/>
    </w:p>
    <w:p w:rsidR="004416F4" w:rsidRPr="00BB4504" w:rsidRDefault="00BB4504">
      <w:pPr>
        <w:spacing w:after="0" w:line="264" w:lineRule="exact"/>
        <w:ind w:left="120"/>
        <w:jc w:val="both"/>
        <w:rPr>
          <w:lang w:val="ru-RU"/>
        </w:rPr>
      </w:pPr>
      <w:bookmarkStart w:id="1" w:name="block-17894690"/>
      <w:bookmarkStart w:id="2" w:name="block-17894691_Копия_1"/>
      <w:bookmarkEnd w:id="1"/>
      <w:r w:rsidRPr="00BB4504">
        <w:rPr>
          <w:rFonts w:ascii="Times New Roman" w:hAnsi="Times New Roman"/>
          <w:b/>
          <w:color w:val="000000"/>
          <w:sz w:val="28"/>
          <w:lang w:val="ru-RU"/>
        </w:rPr>
        <w:lastRenderedPageBreak/>
        <w:t>ПОЯСНИТЕЛЬНАЯ ЗАПИСКА</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firstLine="600"/>
        <w:jc w:val="both"/>
        <w:rPr>
          <w:lang w:val="ru-RU"/>
        </w:rPr>
      </w:pPr>
      <w:proofErr w:type="gramStart"/>
      <w:r w:rsidRPr="00BB4504">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BB4504">
        <w:rPr>
          <w:rFonts w:ascii="Times New Roman" w:hAnsi="Times New Roman"/>
          <w:color w:val="000000"/>
          <w:sz w:val="28"/>
          <w:lang w:val="ru-RU"/>
        </w:rPr>
        <w:t xml:space="preserve"> </w:t>
      </w:r>
      <w:proofErr w:type="gramStart"/>
      <w:r w:rsidRPr="00BB4504">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Настоящая Программа обеспечивает:</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ясное понимание </w:t>
      </w:r>
      <w:proofErr w:type="gramStart"/>
      <w:r w:rsidRPr="00BB4504">
        <w:rPr>
          <w:rFonts w:ascii="Times New Roman" w:hAnsi="Times New Roman"/>
          <w:color w:val="000000"/>
          <w:sz w:val="28"/>
          <w:lang w:val="ru-RU"/>
        </w:rPr>
        <w:t>обучающимися</w:t>
      </w:r>
      <w:proofErr w:type="gramEnd"/>
      <w:r w:rsidRPr="00BB4504">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прочное усвоение </w:t>
      </w:r>
      <w:proofErr w:type="gramStart"/>
      <w:r w:rsidRPr="00BB4504">
        <w:rPr>
          <w:rFonts w:ascii="Times New Roman" w:hAnsi="Times New Roman"/>
          <w:color w:val="000000"/>
          <w:sz w:val="28"/>
          <w:lang w:val="ru-RU"/>
        </w:rPr>
        <w:t>обучающимися</w:t>
      </w:r>
      <w:proofErr w:type="gramEnd"/>
      <w:r w:rsidRPr="00BB4504">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реализацию оптимального баланса </w:t>
      </w:r>
      <w:proofErr w:type="spellStart"/>
      <w:r w:rsidRPr="00BB4504">
        <w:rPr>
          <w:rFonts w:ascii="Times New Roman" w:hAnsi="Times New Roman"/>
          <w:color w:val="000000"/>
          <w:sz w:val="28"/>
          <w:lang w:val="ru-RU"/>
        </w:rPr>
        <w:t>межпредметных</w:t>
      </w:r>
      <w:proofErr w:type="spellEnd"/>
      <w:r w:rsidRPr="00BB4504">
        <w:rPr>
          <w:rFonts w:ascii="Times New Roman" w:hAnsi="Times New Roman"/>
          <w:color w:val="000000"/>
          <w:sz w:val="28"/>
          <w:lang w:val="ru-RU"/>
        </w:rPr>
        <w:t xml:space="preserve"> связей и их </w:t>
      </w:r>
      <w:proofErr w:type="gramStart"/>
      <w:r w:rsidRPr="00BB4504">
        <w:rPr>
          <w:rFonts w:ascii="Times New Roman" w:hAnsi="Times New Roman"/>
          <w:color w:val="000000"/>
          <w:sz w:val="28"/>
          <w:lang w:val="ru-RU"/>
        </w:rPr>
        <w:t>разумное</w:t>
      </w:r>
      <w:proofErr w:type="gramEnd"/>
      <w:r w:rsidRPr="00BB4504">
        <w:rPr>
          <w:rFonts w:ascii="Times New Roman" w:hAnsi="Times New Roman"/>
          <w:color w:val="000000"/>
          <w:sz w:val="28"/>
          <w:lang w:val="ru-RU"/>
        </w:rPr>
        <w:t xml:space="preserve"> </w:t>
      </w:r>
      <w:proofErr w:type="spellStart"/>
      <w:r w:rsidRPr="00BB4504">
        <w:rPr>
          <w:rFonts w:ascii="Times New Roman" w:hAnsi="Times New Roman"/>
          <w:color w:val="000000"/>
          <w:sz w:val="28"/>
          <w:lang w:val="ru-RU"/>
        </w:rPr>
        <w:t>взаимодополнение</w:t>
      </w:r>
      <w:proofErr w:type="spellEnd"/>
      <w:r w:rsidRPr="00BB4504">
        <w:rPr>
          <w:rFonts w:ascii="Times New Roman" w:hAnsi="Times New Roman"/>
          <w:color w:val="000000"/>
          <w:sz w:val="28"/>
          <w:lang w:val="ru-RU"/>
        </w:rPr>
        <w:t>, способствующее формированию практических умений и навыков.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модуль № 1 «Культура безопасности жизнедеятельности в современном обществе»;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модуль № 2 «Безопасность в быту»;</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модуль № 3 «Безопасность на транспорте»;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модуль № 4 «Безопасность в общественных местах»;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модуль № 5 «Безопасность в природной среде»;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модуль № 6 «Здоровье и как его сохранить. Основы медицинских знаний»;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модуль № 7 «Безопасность в социуме»;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модуль № 8 «Безопасность в информационном пространстве»;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модуль № 9 «Основы противодействия экстремизму и терроризму»;</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w:t>
      </w:r>
      <w:r w:rsidRPr="00BB4504">
        <w:rPr>
          <w:rFonts w:ascii="Times New Roman" w:hAnsi="Times New Roman"/>
          <w:color w:val="000000"/>
          <w:sz w:val="28"/>
          <w:lang w:val="ru-RU"/>
        </w:rPr>
        <w:lastRenderedPageBreak/>
        <w:t>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left="120"/>
        <w:jc w:val="both"/>
        <w:rPr>
          <w:lang w:val="ru-RU"/>
        </w:rPr>
      </w:pPr>
      <w:r w:rsidRPr="00BB4504">
        <w:rPr>
          <w:rFonts w:ascii="Times New Roman" w:hAnsi="Times New Roman"/>
          <w:b/>
          <w:color w:val="000000"/>
          <w:sz w:val="28"/>
          <w:lang w:val="ru-RU"/>
        </w:rPr>
        <w:t>ОБЩАЯ ХАРАКТЕРИСТИКА УЧЕБНОГО ПРЕДМЕТА «ОСНОВЫ БЕЗОПАСНОСТИ ЖИЗНЕДЕЯТЕЛЬНОСТИ»</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firstLine="600"/>
        <w:jc w:val="both"/>
        <w:rPr>
          <w:lang w:val="ru-RU"/>
        </w:rPr>
      </w:pPr>
      <w:proofErr w:type="gramStart"/>
      <w:r w:rsidRPr="00BB4504">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BB4504">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BB4504">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BB4504">
        <w:rPr>
          <w:rFonts w:ascii="Times New Roman" w:hAnsi="Times New Roman"/>
          <w:color w:val="000000"/>
          <w:sz w:val="28"/>
          <w:lang w:val="ru-RU"/>
        </w:rPr>
        <w:t>достижением</w:t>
      </w:r>
      <w:proofErr w:type="gramEnd"/>
      <w:r w:rsidRPr="00BB4504">
        <w:rPr>
          <w:rFonts w:ascii="Times New Roman" w:hAnsi="Times New Roman"/>
          <w:color w:val="000000"/>
          <w:sz w:val="28"/>
          <w:lang w:val="ru-RU"/>
        </w:rPr>
        <w:t xml:space="preserve"> как для отечественного, так и для мирового образовательного сообщества.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BB4504">
        <w:rPr>
          <w:rFonts w:ascii="Times New Roman" w:hAnsi="Times New Roman"/>
          <w:color w:val="000000"/>
          <w:sz w:val="28"/>
          <w:lang w:val="ru-RU"/>
        </w:rPr>
        <w:t>системообразующими</w:t>
      </w:r>
      <w:proofErr w:type="spellEnd"/>
      <w:r w:rsidRPr="00BB4504">
        <w:rPr>
          <w:rFonts w:ascii="Times New Roman" w:hAnsi="Times New Roman"/>
          <w:color w:val="000000"/>
          <w:sz w:val="28"/>
          <w:lang w:val="ru-RU"/>
        </w:rPr>
        <w:t xml:space="preserve"> документами в области безопасности: </w:t>
      </w:r>
      <w:proofErr w:type="gramStart"/>
      <w:r w:rsidRPr="00BB4504">
        <w:rPr>
          <w:rFonts w:ascii="Times New Roman" w:hAnsi="Times New Roman"/>
          <w:color w:val="000000"/>
          <w:sz w:val="28"/>
          <w:lang w:val="ru-RU"/>
        </w:rPr>
        <w:t xml:space="preserve">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w:t>
      </w:r>
      <w:r w:rsidRPr="00BB4504">
        <w:rPr>
          <w:rFonts w:ascii="Times New Roman" w:hAnsi="Times New Roman"/>
          <w:color w:val="000000"/>
          <w:sz w:val="28"/>
          <w:lang w:val="ru-RU"/>
        </w:rPr>
        <w:lastRenderedPageBreak/>
        <w:t>программа Российской Федерации «Развитие образования» (Постановление Правительства РФ от 26.12.2017 г. № 1642</w:t>
      </w:r>
      <w:proofErr w:type="gramEnd"/>
      <w:r w:rsidRPr="00BB4504">
        <w:rPr>
          <w:rFonts w:ascii="Times New Roman" w:hAnsi="Times New Roman"/>
          <w:color w:val="000000"/>
          <w:sz w:val="28"/>
          <w:lang w:val="ru-RU"/>
        </w:rPr>
        <w:t>).</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Современный учебный предмет ОБЖ является </w:t>
      </w:r>
      <w:proofErr w:type="spellStart"/>
      <w:r w:rsidRPr="00BB4504">
        <w:rPr>
          <w:rFonts w:ascii="Times New Roman" w:hAnsi="Times New Roman"/>
          <w:color w:val="000000"/>
          <w:sz w:val="28"/>
          <w:lang w:val="ru-RU"/>
        </w:rPr>
        <w:t>системообразующим</w:t>
      </w:r>
      <w:proofErr w:type="spellEnd"/>
      <w:r w:rsidRPr="00BB4504">
        <w:rPr>
          <w:rFonts w:ascii="Times New Roman" w:hAnsi="Times New Roman"/>
          <w:color w:val="000000"/>
          <w:sz w:val="28"/>
          <w:lang w:val="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BB4504">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BB4504">
        <w:rPr>
          <w:rFonts w:ascii="Times New Roman" w:hAnsi="Times New Roman"/>
          <w:color w:val="000000"/>
          <w:sz w:val="28"/>
          <w:lang w:val="ru-RU"/>
        </w:rPr>
        <w:t>нейтрализовывать</w:t>
      </w:r>
      <w:proofErr w:type="spellEnd"/>
      <w:r w:rsidRPr="00BB4504">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BB4504">
        <w:rPr>
          <w:rFonts w:ascii="Times New Roman" w:hAnsi="Times New Roman"/>
          <w:color w:val="000000"/>
          <w:sz w:val="28"/>
          <w:lang w:val="ru-RU"/>
        </w:rPr>
        <w:t>техно-социальной</w:t>
      </w:r>
      <w:proofErr w:type="spellEnd"/>
      <w:r w:rsidRPr="00BB4504">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left="120"/>
        <w:jc w:val="both"/>
        <w:rPr>
          <w:lang w:val="ru-RU"/>
        </w:rPr>
      </w:pPr>
      <w:r w:rsidRPr="00BB4504">
        <w:rPr>
          <w:rFonts w:ascii="Times New Roman" w:hAnsi="Times New Roman"/>
          <w:b/>
          <w:color w:val="000000"/>
          <w:sz w:val="28"/>
          <w:lang w:val="ru-RU"/>
        </w:rPr>
        <w:t>ЦЕЛЬ ИЗУЧЕНИЯ УЧЕБНОГО ПРЕДМЕТА «ОСНОВЫ БЕЗОПАСНОСТИ ЖИЗНЕДЕЯТЕЛЬНОСТИ»</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BB4504">
        <w:rPr>
          <w:rFonts w:ascii="Times New Roman" w:hAnsi="Times New Roman"/>
          <w:color w:val="000000"/>
          <w:sz w:val="28"/>
          <w:lang w:val="ru-RU"/>
        </w:rPr>
        <w:t>обучающихся</w:t>
      </w:r>
      <w:proofErr w:type="gramEnd"/>
      <w:r w:rsidRPr="00BB4504">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416F4" w:rsidRPr="00BB4504" w:rsidRDefault="00BB4504">
      <w:pPr>
        <w:numPr>
          <w:ilvl w:val="0"/>
          <w:numId w:val="1"/>
        </w:numPr>
        <w:spacing w:after="0" w:line="264" w:lineRule="exact"/>
        <w:jc w:val="both"/>
        <w:rPr>
          <w:lang w:val="ru-RU"/>
        </w:rPr>
      </w:pPr>
      <w:r w:rsidRPr="00BB450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416F4" w:rsidRPr="00BB4504" w:rsidRDefault="00BB4504">
      <w:pPr>
        <w:numPr>
          <w:ilvl w:val="0"/>
          <w:numId w:val="1"/>
        </w:numPr>
        <w:spacing w:after="0" w:line="264" w:lineRule="exact"/>
        <w:jc w:val="both"/>
        <w:rPr>
          <w:lang w:val="ru-RU"/>
        </w:rPr>
      </w:pPr>
      <w:proofErr w:type="spellStart"/>
      <w:r w:rsidRPr="00BB4504">
        <w:rPr>
          <w:rFonts w:ascii="Times New Roman" w:hAnsi="Times New Roman"/>
          <w:color w:val="000000"/>
          <w:sz w:val="28"/>
          <w:lang w:val="ru-RU"/>
        </w:rPr>
        <w:t>сформированность</w:t>
      </w:r>
      <w:proofErr w:type="spellEnd"/>
      <w:r w:rsidRPr="00BB4504">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416F4" w:rsidRPr="00BB4504" w:rsidRDefault="00BB4504">
      <w:pPr>
        <w:numPr>
          <w:ilvl w:val="0"/>
          <w:numId w:val="1"/>
        </w:numPr>
        <w:spacing w:after="0" w:line="264" w:lineRule="exact"/>
        <w:jc w:val="both"/>
        <w:rPr>
          <w:lang w:val="ru-RU"/>
        </w:rPr>
      </w:pPr>
      <w:r w:rsidRPr="00BB4504">
        <w:rPr>
          <w:rFonts w:ascii="Times New Roman" w:hAnsi="Times New Roman"/>
          <w:color w:val="000000"/>
          <w:sz w:val="28"/>
          <w:lang w:val="ru-RU"/>
        </w:rPr>
        <w:lastRenderedPageBreak/>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left="120"/>
        <w:jc w:val="both"/>
        <w:rPr>
          <w:lang w:val="ru-RU"/>
        </w:rPr>
      </w:pPr>
      <w:r w:rsidRPr="00BB4504">
        <w:rPr>
          <w:rFonts w:ascii="Times New Roman" w:hAnsi="Times New Roman"/>
          <w:b/>
          <w:color w:val="000000"/>
          <w:sz w:val="28"/>
          <w:lang w:val="ru-RU"/>
        </w:rPr>
        <w:t>МЕСТО ПРЕДМЕТА В УЧЕБНОМ ПЛАНЕ</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left="120"/>
        <w:jc w:val="both"/>
        <w:rPr>
          <w:lang w:val="ru-RU"/>
        </w:rPr>
        <w:sectPr w:rsidR="004416F4" w:rsidRPr="00BB4504">
          <w:pgSz w:w="11906" w:h="16383"/>
          <w:pgMar w:top="1440" w:right="1440" w:bottom="1440" w:left="1440" w:header="0" w:footer="0" w:gutter="0"/>
          <w:cols w:space="720"/>
          <w:formProt w:val="0"/>
          <w:docGrid w:linePitch="100" w:charSpace="4096"/>
        </w:sectPr>
      </w:pPr>
      <w:r w:rsidRPr="00BB4504">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bookmarkStart w:id="3" w:name="block-17894691"/>
      <w:bookmarkEnd w:id="2"/>
    </w:p>
    <w:bookmarkEnd w:id="3"/>
    <w:p w:rsidR="004416F4" w:rsidRPr="00BB4504" w:rsidRDefault="00BB4504">
      <w:pPr>
        <w:spacing w:after="0" w:line="264" w:lineRule="exact"/>
        <w:ind w:left="120"/>
        <w:jc w:val="both"/>
        <w:rPr>
          <w:lang w:val="ru-RU"/>
        </w:rPr>
      </w:pPr>
      <w:r w:rsidRPr="00BB4504">
        <w:rPr>
          <w:rFonts w:ascii="Times New Roman" w:hAnsi="Times New Roman"/>
          <w:b/>
          <w:color w:val="000000"/>
          <w:sz w:val="28"/>
          <w:lang w:val="ru-RU"/>
        </w:rPr>
        <w:lastRenderedPageBreak/>
        <w:t>СОДЕРЖАНИЕ УЧЕБНОГО ПРЕДМЕТА</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1 «Культура безопасности жизнедеятельности в современном обществе»: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цель и задачи учебного предмета ОБЖ, его ключевые понятия и значение для человека;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источники и факторы опасности, их классификация;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общие принципы безопасного поведения;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уровни взаимодействия человека и окружающей среды;</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2 «Безопасность в быту»:</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основные источники опасности в быту и их классификация;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защита прав потребителя, сроки годности и состав продуктов питания;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признаки отравления, приёмы и правила оказания первой помощи;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комплектования и хранения домашней аптечки;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поведения в подъезде и лифте, а также при входе и выходе из них;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пожар и факторы его развития;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первичные средства пожаротушения;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права, обязанности и ответственность граждан в области пожарной безопасности;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ситуации криминального характера, правила поведения с малознакомыми людьми;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классификация аварийных ситуаций в коммунальных системах жизнеобеспечения;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3 «Безопасность на транспорте»: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дорожного движения и дорожные знаки для пешеходов;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«дорожные ловушки» и правила их предупреждения;</w:t>
      </w:r>
    </w:p>
    <w:p w:rsidR="004416F4" w:rsidRPr="00BB4504" w:rsidRDefault="00BB4504">
      <w:pPr>
        <w:spacing w:after="0" w:line="264" w:lineRule="exact"/>
        <w:ind w:firstLine="600"/>
        <w:jc w:val="both"/>
        <w:rPr>
          <w:lang w:val="ru-RU"/>
        </w:rPr>
      </w:pPr>
      <w:proofErr w:type="spellStart"/>
      <w:r w:rsidRPr="00BB4504">
        <w:rPr>
          <w:rFonts w:ascii="Times New Roman" w:hAnsi="Times New Roman"/>
          <w:color w:val="000000"/>
          <w:sz w:val="28"/>
          <w:lang w:val="ru-RU"/>
        </w:rPr>
        <w:t>световозвращающие</w:t>
      </w:r>
      <w:proofErr w:type="spellEnd"/>
      <w:r w:rsidRPr="00BB4504">
        <w:rPr>
          <w:rFonts w:ascii="Times New Roman" w:hAnsi="Times New Roman"/>
          <w:color w:val="000000"/>
          <w:sz w:val="28"/>
          <w:lang w:val="ru-RU"/>
        </w:rPr>
        <w:t xml:space="preserve"> элементы и правила их применения;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lastRenderedPageBreak/>
        <w:t>правила дорожного движения для пассажиров;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поведения пассажира мотоцикла;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BB4504">
        <w:rPr>
          <w:rFonts w:ascii="Times New Roman" w:hAnsi="Times New Roman"/>
          <w:color w:val="000000"/>
          <w:sz w:val="28"/>
          <w:lang w:val="ru-RU"/>
        </w:rPr>
        <w:t>электросамокаты</w:t>
      </w:r>
      <w:proofErr w:type="spellEnd"/>
      <w:r w:rsidRPr="00BB4504">
        <w:rPr>
          <w:rFonts w:ascii="Times New Roman" w:hAnsi="Times New Roman"/>
          <w:color w:val="000000"/>
          <w:sz w:val="28"/>
          <w:lang w:val="ru-RU"/>
        </w:rPr>
        <w:t xml:space="preserve">, </w:t>
      </w:r>
      <w:proofErr w:type="spellStart"/>
      <w:r w:rsidRPr="00BB4504">
        <w:rPr>
          <w:rFonts w:ascii="Times New Roman" w:hAnsi="Times New Roman"/>
          <w:color w:val="000000"/>
          <w:sz w:val="28"/>
          <w:lang w:val="ru-RU"/>
        </w:rPr>
        <w:t>гироскутеры</w:t>
      </w:r>
      <w:proofErr w:type="spellEnd"/>
      <w:r w:rsidRPr="00BB4504">
        <w:rPr>
          <w:rFonts w:ascii="Times New Roman" w:hAnsi="Times New Roman"/>
          <w:color w:val="000000"/>
          <w:sz w:val="28"/>
          <w:lang w:val="ru-RU"/>
        </w:rPr>
        <w:t xml:space="preserve">, </w:t>
      </w:r>
      <w:proofErr w:type="spellStart"/>
      <w:r w:rsidRPr="00BB4504">
        <w:rPr>
          <w:rFonts w:ascii="Times New Roman" w:hAnsi="Times New Roman"/>
          <w:color w:val="000000"/>
          <w:sz w:val="28"/>
          <w:lang w:val="ru-RU"/>
        </w:rPr>
        <w:t>моноколёса</w:t>
      </w:r>
      <w:proofErr w:type="spellEnd"/>
      <w:r w:rsidRPr="00BB4504">
        <w:rPr>
          <w:rFonts w:ascii="Times New Roman" w:hAnsi="Times New Roman"/>
          <w:color w:val="000000"/>
          <w:sz w:val="28"/>
          <w:lang w:val="ru-RU"/>
        </w:rPr>
        <w:t xml:space="preserve">, </w:t>
      </w:r>
      <w:proofErr w:type="spellStart"/>
      <w:r w:rsidRPr="00BB4504">
        <w:rPr>
          <w:rFonts w:ascii="Times New Roman" w:hAnsi="Times New Roman"/>
          <w:color w:val="000000"/>
          <w:sz w:val="28"/>
          <w:lang w:val="ru-RU"/>
        </w:rPr>
        <w:t>сигвеи</w:t>
      </w:r>
      <w:proofErr w:type="spellEnd"/>
      <w:r w:rsidRPr="00BB4504">
        <w:rPr>
          <w:rFonts w:ascii="Times New Roman" w:hAnsi="Times New Roman"/>
          <w:color w:val="000000"/>
          <w:sz w:val="28"/>
          <w:lang w:val="ru-RU"/>
        </w:rPr>
        <w:t xml:space="preserve"> и т. п.), правила безопасного использования </w:t>
      </w:r>
      <w:proofErr w:type="spellStart"/>
      <w:r w:rsidRPr="00BB4504">
        <w:rPr>
          <w:rFonts w:ascii="Times New Roman" w:hAnsi="Times New Roman"/>
          <w:color w:val="000000"/>
          <w:sz w:val="28"/>
          <w:lang w:val="ru-RU"/>
        </w:rPr>
        <w:t>мототранспорта</w:t>
      </w:r>
      <w:proofErr w:type="spellEnd"/>
      <w:r w:rsidRPr="00BB4504">
        <w:rPr>
          <w:rFonts w:ascii="Times New Roman" w:hAnsi="Times New Roman"/>
          <w:color w:val="000000"/>
          <w:sz w:val="28"/>
          <w:lang w:val="ru-RU"/>
        </w:rPr>
        <w:t xml:space="preserve"> (мопедов и мотоциклов);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дорожные знаки для водителя велосипеда, сигналы велосипедиста;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подготовки велосипеда к пользованию.</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4 «Безопасность в общественных местах»: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вызова экстренных служб и порядок взаимодействия с ними;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беспорядках в местах массового пребывания людей;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попадании в толпу и давку;</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обнаружении угрозы возникновения пожара;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эвакуации из общественных мест и зданий;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взаимодействии с правоохранительными органами.</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5 «Безопасность в природной среде»: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чрезвычайные ситуации природного характера и их классификация;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укусах диких животных, змей, пауков, клещей и насекомых;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автономном существовании в природной среде;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ориентирования на местности, способы подачи сигналов бедствия;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обнаружении тонущего человека;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правила поведения при нахождении на </w:t>
      </w:r>
      <w:proofErr w:type="spellStart"/>
      <w:r w:rsidRPr="00BB4504">
        <w:rPr>
          <w:rFonts w:ascii="Times New Roman" w:hAnsi="Times New Roman"/>
          <w:color w:val="000000"/>
          <w:sz w:val="28"/>
          <w:lang w:val="ru-RU"/>
        </w:rPr>
        <w:t>плавсредствах</w:t>
      </w:r>
      <w:proofErr w:type="spellEnd"/>
      <w:r w:rsidRPr="00BB4504">
        <w:rPr>
          <w:rFonts w:ascii="Times New Roman" w:hAnsi="Times New Roman"/>
          <w:color w:val="000000"/>
          <w:sz w:val="28"/>
          <w:lang w:val="ru-RU"/>
        </w:rPr>
        <w:t>;</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lastRenderedPageBreak/>
        <w:t>правила поведения при нахождении на льду, порядок действий при обнаружении человека в полынье.</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6 «Здоровье и как его сохранить. Основы медицинских знаний»: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факторы, влияющие на здоровье человека, опасность вредных привычек;</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элементы здорового образа жизни, ответственность за сохранение здоровья;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понятие «инфекционные заболевания», причины их возникновения;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меры профилактики неинфекционных заболеваний и защиты от них;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диспансеризация и её задачи;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назначение и состав аптечки первой помощи;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7 «Безопасность в социуме»: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безопасной коммуникации с незнакомыми людьми.</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8 «Безопасность в информационном пространстве»: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риски и угрозы при использовании Интернета;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lastRenderedPageBreak/>
        <w:t xml:space="preserve">основные виды опасного и запрещённого </w:t>
      </w:r>
      <w:proofErr w:type="spellStart"/>
      <w:r w:rsidRPr="00BB4504">
        <w:rPr>
          <w:rFonts w:ascii="Times New Roman" w:hAnsi="Times New Roman"/>
          <w:color w:val="000000"/>
          <w:sz w:val="28"/>
          <w:lang w:val="ru-RU"/>
        </w:rPr>
        <w:t>контента</w:t>
      </w:r>
      <w:proofErr w:type="spellEnd"/>
      <w:r w:rsidRPr="00BB4504">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противоправные действия в Интернете;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BB4504">
        <w:rPr>
          <w:rFonts w:ascii="Times New Roman" w:hAnsi="Times New Roman"/>
          <w:color w:val="000000"/>
          <w:sz w:val="28"/>
          <w:lang w:val="ru-RU"/>
        </w:rPr>
        <w:t>кибербуллинга</w:t>
      </w:r>
      <w:proofErr w:type="spellEnd"/>
      <w:r w:rsidRPr="00BB4504">
        <w:rPr>
          <w:rFonts w:ascii="Times New Roman" w:hAnsi="Times New Roman"/>
          <w:color w:val="000000"/>
          <w:sz w:val="28"/>
          <w:lang w:val="ru-RU"/>
        </w:rPr>
        <w:t>, вербовки в различные организации и группы).</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 xml:space="preserve">Модуль № 9 «Основы противодействия экстремизму и терроризму»: </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BB4504">
        <w:rPr>
          <w:rFonts w:ascii="Times New Roman" w:hAnsi="Times New Roman"/>
          <w:color w:val="000000"/>
          <w:sz w:val="28"/>
          <w:lang w:val="ru-RU"/>
        </w:rPr>
        <w:t>контртеррористическая</w:t>
      </w:r>
      <w:proofErr w:type="spellEnd"/>
      <w:r w:rsidRPr="00BB4504">
        <w:rPr>
          <w:rFonts w:ascii="Times New Roman" w:hAnsi="Times New Roman"/>
          <w:color w:val="000000"/>
          <w:sz w:val="28"/>
          <w:lang w:val="ru-RU"/>
        </w:rPr>
        <w:t xml:space="preserve"> операция и её цели;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правила безопасного поведения в условиях совершения теракта;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классификация чрезвычайных ситуаций природного и техногенного характера;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4416F4" w:rsidRPr="00BB4504" w:rsidRDefault="00BB4504">
      <w:pPr>
        <w:spacing w:after="0" w:line="264" w:lineRule="exact"/>
        <w:ind w:firstLine="600"/>
        <w:jc w:val="both"/>
        <w:rPr>
          <w:lang w:val="ru-RU"/>
        </w:rPr>
      </w:pPr>
      <w:proofErr w:type="spellStart"/>
      <w:r w:rsidRPr="00BB4504">
        <w:rPr>
          <w:rFonts w:ascii="Times New Roman" w:hAnsi="Times New Roman"/>
          <w:color w:val="000000"/>
          <w:sz w:val="28"/>
          <w:lang w:val="ru-RU"/>
        </w:rPr>
        <w:t>антикоррупционное</w:t>
      </w:r>
      <w:proofErr w:type="spellEnd"/>
      <w:r w:rsidRPr="00BB4504">
        <w:rPr>
          <w:rFonts w:ascii="Times New Roman" w:hAnsi="Times New Roman"/>
          <w:color w:val="000000"/>
          <w:sz w:val="28"/>
          <w:lang w:val="ru-RU"/>
        </w:rPr>
        <w:t xml:space="preserve"> поведение как элемент общественной и государственной безопасности;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информирование и оповещение населения о чрезвычайных ситуациях, система ОКСИОН;</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4416F4" w:rsidRPr="00BB4504" w:rsidRDefault="00BB4504">
      <w:pPr>
        <w:spacing w:after="0" w:line="264" w:lineRule="exact"/>
        <w:ind w:firstLine="600"/>
        <w:jc w:val="both"/>
        <w:rPr>
          <w:lang w:val="ru-RU"/>
        </w:rPr>
        <w:sectPr w:rsidR="004416F4" w:rsidRPr="00BB4504">
          <w:pgSz w:w="11906" w:h="16383"/>
          <w:pgMar w:top="1440" w:right="1440" w:bottom="1440" w:left="1440" w:header="0" w:footer="0" w:gutter="0"/>
          <w:cols w:space="720"/>
          <w:formProt w:val="0"/>
          <w:docGrid w:linePitch="100" w:charSpace="4096"/>
        </w:sectPr>
      </w:pPr>
      <w:bookmarkStart w:id="4" w:name="block-17894686_Копия_1"/>
      <w:r w:rsidRPr="00BB450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bookmarkStart w:id="5" w:name="block-17894686"/>
      <w:bookmarkEnd w:id="4"/>
    </w:p>
    <w:bookmarkEnd w:id="5"/>
    <w:p w:rsidR="004416F4" w:rsidRPr="00BB4504" w:rsidRDefault="00BB4504">
      <w:pPr>
        <w:spacing w:after="0" w:line="264" w:lineRule="exact"/>
        <w:ind w:left="120"/>
        <w:jc w:val="both"/>
        <w:rPr>
          <w:lang w:val="ru-RU"/>
        </w:rPr>
      </w:pPr>
      <w:r w:rsidRPr="00BB4504">
        <w:rPr>
          <w:rFonts w:ascii="Times New Roman" w:hAnsi="Times New Roman"/>
          <w:b/>
          <w:color w:val="000000"/>
          <w:sz w:val="28"/>
          <w:lang w:val="ru-RU"/>
        </w:rPr>
        <w:lastRenderedPageBreak/>
        <w:t>ПЛАНИРУЕМЫЕ ОБРАЗОВАТЕЛЬНЫЕ РЕЗУЛЬТАТЫ</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left="120"/>
        <w:jc w:val="both"/>
        <w:rPr>
          <w:lang w:val="ru-RU"/>
        </w:rPr>
      </w:pPr>
      <w:r w:rsidRPr="00BB4504">
        <w:rPr>
          <w:rFonts w:ascii="Times New Roman" w:hAnsi="Times New Roman"/>
          <w:b/>
          <w:color w:val="000000"/>
          <w:sz w:val="28"/>
          <w:lang w:val="ru-RU"/>
        </w:rPr>
        <w:t>ЛИЧНОСТНЫЕ РЕЗУЛЬТАТЫ</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BB4504">
        <w:rPr>
          <w:rFonts w:ascii="Times New Roman" w:hAnsi="Times New Roman"/>
          <w:color w:val="000000"/>
          <w:sz w:val="28"/>
          <w:lang w:val="ru-RU"/>
        </w:rPr>
        <w:t>метапредметные</w:t>
      </w:r>
      <w:proofErr w:type="spellEnd"/>
      <w:r w:rsidRPr="00BB4504">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BB4504">
        <w:rPr>
          <w:rFonts w:ascii="Times New Roman" w:hAnsi="Times New Roman"/>
          <w:color w:val="000000"/>
          <w:sz w:val="28"/>
          <w:lang w:val="ru-RU"/>
        </w:rPr>
        <w:t>социокультурными</w:t>
      </w:r>
      <w:proofErr w:type="spellEnd"/>
      <w:r w:rsidRPr="00BB4504">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BB4504">
        <w:rPr>
          <w:rFonts w:ascii="Times New Roman" w:hAnsi="Times New Roman"/>
          <w:color w:val="000000"/>
          <w:sz w:val="28"/>
          <w:lang w:val="ru-RU"/>
        </w:rPr>
        <w:t>выражаются</w:t>
      </w:r>
      <w:proofErr w:type="gramEnd"/>
      <w:r w:rsidRPr="00BB4504">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1. Патриотическое воспитание: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BB4504">
        <w:rPr>
          <w:rFonts w:ascii="Times New Roman" w:hAnsi="Times New Roman"/>
          <w:color w:val="000000"/>
          <w:sz w:val="28"/>
          <w:lang w:val="ru-RU"/>
        </w:rPr>
        <w:t>многоконфессиональном</w:t>
      </w:r>
      <w:proofErr w:type="spellEnd"/>
      <w:r w:rsidRPr="00BB4504">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2. Гражданское воспитание: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BB4504">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BB4504">
        <w:rPr>
          <w:rFonts w:ascii="Times New Roman" w:hAnsi="Times New Roman"/>
          <w:color w:val="000000"/>
          <w:sz w:val="28"/>
          <w:lang w:val="ru-RU"/>
        </w:rPr>
        <w:t>многоконфессиональном</w:t>
      </w:r>
      <w:proofErr w:type="spellEnd"/>
      <w:r w:rsidRPr="00BB4504">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BB4504">
        <w:rPr>
          <w:rFonts w:ascii="Times New Roman" w:hAnsi="Times New Roman"/>
          <w:color w:val="000000"/>
          <w:sz w:val="28"/>
          <w:lang w:val="ru-RU"/>
        </w:rPr>
        <w:t>волонтёрство</w:t>
      </w:r>
      <w:proofErr w:type="spellEnd"/>
      <w:r w:rsidRPr="00BB4504">
        <w:rPr>
          <w:rFonts w:ascii="Times New Roman" w:hAnsi="Times New Roman"/>
          <w:color w:val="000000"/>
          <w:sz w:val="28"/>
          <w:lang w:val="ru-RU"/>
        </w:rPr>
        <w:t>, помощь людям, нуждающимся в ней);</w:t>
      </w:r>
      <w:proofErr w:type="gramEnd"/>
    </w:p>
    <w:p w:rsidR="004416F4" w:rsidRPr="00BB4504" w:rsidRDefault="00BB4504">
      <w:pPr>
        <w:spacing w:after="0" w:line="264" w:lineRule="exact"/>
        <w:ind w:firstLine="600"/>
        <w:jc w:val="both"/>
        <w:rPr>
          <w:lang w:val="ru-RU"/>
        </w:rPr>
      </w:pPr>
      <w:proofErr w:type="spellStart"/>
      <w:r w:rsidRPr="00BB4504">
        <w:rPr>
          <w:rFonts w:ascii="Times New Roman" w:hAnsi="Times New Roman"/>
          <w:color w:val="000000"/>
          <w:sz w:val="28"/>
          <w:lang w:val="ru-RU"/>
        </w:rPr>
        <w:lastRenderedPageBreak/>
        <w:t>сформированность</w:t>
      </w:r>
      <w:proofErr w:type="spellEnd"/>
      <w:r w:rsidRPr="00BB4504">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3. Духовно-нравственное воспитание: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4. Эстетическое воспитание: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5.</w:t>
      </w:r>
      <w:r w:rsidRPr="00BB4504">
        <w:rPr>
          <w:rFonts w:ascii="Times New Roman" w:hAnsi="Times New Roman"/>
          <w:color w:val="000000"/>
          <w:sz w:val="28"/>
          <w:lang w:val="ru-RU"/>
        </w:rPr>
        <w:t xml:space="preserve"> </w:t>
      </w:r>
      <w:r w:rsidRPr="00BB4504">
        <w:rPr>
          <w:rFonts w:ascii="Times New Roman" w:hAnsi="Times New Roman"/>
          <w:b/>
          <w:color w:val="000000"/>
          <w:sz w:val="28"/>
          <w:lang w:val="ru-RU"/>
        </w:rPr>
        <w:t>Ценности научного познания: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w:t>
      </w:r>
      <w:r w:rsidRPr="00BB4504">
        <w:rPr>
          <w:rFonts w:ascii="Times New Roman" w:hAnsi="Times New Roman"/>
          <w:color w:val="000000"/>
          <w:sz w:val="28"/>
          <w:lang w:val="ru-RU"/>
        </w:rPr>
        <w:softHyphen/>
        <w:t>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BB4504">
        <w:rPr>
          <w:rFonts w:ascii="Times New Roman" w:hAnsi="Times New Roman"/>
          <w:color w:val="000000"/>
          <w:sz w:val="28"/>
          <w:lang w:val="ru-RU"/>
        </w:rPr>
        <w:t>видов</w:t>
      </w:r>
      <w:proofErr w:type="gramEnd"/>
      <w:r w:rsidRPr="00BB4504">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lastRenderedPageBreak/>
        <w:t>6.</w:t>
      </w:r>
      <w:r w:rsidRPr="00BB4504">
        <w:rPr>
          <w:rFonts w:ascii="Times New Roman" w:hAnsi="Times New Roman"/>
          <w:color w:val="000000"/>
          <w:sz w:val="28"/>
          <w:lang w:val="ru-RU"/>
        </w:rPr>
        <w:t xml:space="preserve"> </w:t>
      </w:r>
      <w:r w:rsidRPr="00BB4504">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4416F4" w:rsidRPr="00BB4504" w:rsidRDefault="00BB4504">
      <w:pPr>
        <w:spacing w:after="0" w:line="264" w:lineRule="exact"/>
        <w:ind w:firstLine="600"/>
        <w:jc w:val="both"/>
        <w:rPr>
          <w:lang w:val="ru-RU"/>
        </w:rPr>
      </w:pPr>
      <w:proofErr w:type="gramStart"/>
      <w:r w:rsidRPr="00BB4504">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BB4504">
        <w:rPr>
          <w:rFonts w:ascii="Times New Roman" w:hAnsi="Times New Roman"/>
          <w:color w:val="000000"/>
          <w:sz w:val="28"/>
          <w:lang w:val="ru-RU"/>
        </w:rPr>
        <w:t>интернет-среде</w:t>
      </w:r>
      <w:proofErr w:type="spellEnd"/>
      <w:r w:rsidRPr="00BB4504">
        <w:rPr>
          <w:rFonts w:ascii="Times New Roman" w:hAnsi="Times New Roman"/>
          <w:color w:val="000000"/>
          <w:sz w:val="28"/>
          <w:lang w:val="ru-RU"/>
        </w:rPr>
        <w:t>;</w:t>
      </w:r>
      <w:proofErr w:type="gramEnd"/>
      <w:r w:rsidRPr="00BB4504">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умение </w:t>
      </w:r>
      <w:proofErr w:type="gramStart"/>
      <w:r w:rsidRPr="00BB4504">
        <w:rPr>
          <w:rFonts w:ascii="Times New Roman" w:hAnsi="Times New Roman"/>
          <w:color w:val="000000"/>
          <w:sz w:val="28"/>
          <w:lang w:val="ru-RU"/>
        </w:rPr>
        <w:t>принимать себя и других, не осуждая</w:t>
      </w:r>
      <w:proofErr w:type="gramEnd"/>
      <w:r w:rsidRPr="00BB4504">
        <w:rPr>
          <w:rFonts w:ascii="Times New Roman" w:hAnsi="Times New Roman"/>
          <w:color w:val="000000"/>
          <w:sz w:val="28"/>
          <w:lang w:val="ru-RU"/>
        </w:rPr>
        <w:t>;</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4416F4" w:rsidRPr="00BB4504" w:rsidRDefault="00BB4504">
      <w:pPr>
        <w:spacing w:after="0" w:line="264" w:lineRule="exact"/>
        <w:ind w:firstLine="600"/>
        <w:jc w:val="both"/>
        <w:rPr>
          <w:lang w:val="ru-RU"/>
        </w:rPr>
      </w:pPr>
      <w:proofErr w:type="spellStart"/>
      <w:r w:rsidRPr="00BB4504">
        <w:rPr>
          <w:rFonts w:ascii="Times New Roman" w:hAnsi="Times New Roman"/>
          <w:color w:val="000000"/>
          <w:sz w:val="28"/>
          <w:lang w:val="ru-RU"/>
        </w:rPr>
        <w:t>сформированность</w:t>
      </w:r>
      <w:proofErr w:type="spellEnd"/>
      <w:r w:rsidRPr="00BB4504">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7. Трудовое воспитание: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8. Экологическое воспитание: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r w:rsidRPr="00BB4504">
        <w:rPr>
          <w:rFonts w:ascii="Times New Roman" w:hAnsi="Times New Roman"/>
          <w:color w:val="000000"/>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left="120"/>
        <w:jc w:val="both"/>
        <w:rPr>
          <w:lang w:val="ru-RU"/>
        </w:rPr>
      </w:pPr>
      <w:r w:rsidRPr="00BB4504">
        <w:rPr>
          <w:rFonts w:ascii="Times New Roman" w:hAnsi="Times New Roman"/>
          <w:b/>
          <w:color w:val="000000"/>
          <w:sz w:val="28"/>
          <w:lang w:val="ru-RU"/>
        </w:rPr>
        <w:t>МЕТАПРЕДМЕТНЫЕ РЕЗУЛЬТАТЫ</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firstLine="600"/>
        <w:jc w:val="both"/>
        <w:rPr>
          <w:lang w:val="ru-RU"/>
        </w:rPr>
      </w:pPr>
      <w:proofErr w:type="spellStart"/>
      <w:r w:rsidRPr="00BB4504">
        <w:rPr>
          <w:rFonts w:ascii="Times New Roman" w:hAnsi="Times New Roman"/>
          <w:color w:val="000000"/>
          <w:sz w:val="28"/>
          <w:lang w:val="ru-RU"/>
        </w:rPr>
        <w:t>Метапредметные</w:t>
      </w:r>
      <w:proofErr w:type="spellEnd"/>
      <w:r w:rsidRPr="00BB4504">
        <w:rPr>
          <w:rFonts w:ascii="Times New Roman" w:hAnsi="Times New Roman"/>
          <w:color w:val="000000"/>
          <w:sz w:val="28"/>
          <w:lang w:val="ru-RU"/>
        </w:rPr>
        <w:t xml:space="preserve"> результаты характеризуют </w:t>
      </w:r>
      <w:proofErr w:type="spellStart"/>
      <w:r w:rsidRPr="00BB4504">
        <w:rPr>
          <w:rFonts w:ascii="Times New Roman" w:hAnsi="Times New Roman"/>
          <w:color w:val="000000"/>
          <w:sz w:val="28"/>
          <w:lang w:val="ru-RU"/>
        </w:rPr>
        <w:t>сформированность</w:t>
      </w:r>
      <w:proofErr w:type="spellEnd"/>
      <w:r w:rsidRPr="00BB4504">
        <w:rPr>
          <w:rFonts w:ascii="Times New Roman" w:hAnsi="Times New Roman"/>
          <w:color w:val="000000"/>
          <w:sz w:val="28"/>
          <w:lang w:val="ru-RU"/>
        </w:rPr>
        <w:t xml:space="preserve"> у обучающихся </w:t>
      </w:r>
      <w:proofErr w:type="spellStart"/>
      <w:r w:rsidRPr="00BB4504">
        <w:rPr>
          <w:rFonts w:ascii="Times New Roman" w:hAnsi="Times New Roman"/>
          <w:color w:val="000000"/>
          <w:sz w:val="28"/>
          <w:lang w:val="ru-RU"/>
        </w:rPr>
        <w:t>межпредметных</w:t>
      </w:r>
      <w:proofErr w:type="spellEnd"/>
      <w:r w:rsidRPr="00BB4504">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4416F4" w:rsidRPr="00BB4504" w:rsidRDefault="00BB4504">
      <w:pPr>
        <w:spacing w:after="0" w:line="264" w:lineRule="exact"/>
        <w:ind w:firstLine="600"/>
        <w:jc w:val="both"/>
        <w:rPr>
          <w:lang w:val="ru-RU"/>
        </w:rPr>
      </w:pPr>
      <w:proofErr w:type="spellStart"/>
      <w:r w:rsidRPr="00BB4504">
        <w:rPr>
          <w:rFonts w:ascii="Times New Roman" w:hAnsi="Times New Roman"/>
          <w:color w:val="000000"/>
          <w:sz w:val="28"/>
          <w:lang w:val="ru-RU"/>
        </w:rPr>
        <w:t>Метапредметные</w:t>
      </w:r>
      <w:proofErr w:type="spellEnd"/>
      <w:r w:rsidRPr="00BB4504">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1. Овладение универсальными познавательными действи</w:t>
      </w:r>
      <w:r w:rsidRPr="00BB4504">
        <w:rPr>
          <w:rFonts w:ascii="Times New Roman" w:hAnsi="Times New Roman"/>
          <w:b/>
          <w:color w:val="000000"/>
          <w:sz w:val="28"/>
          <w:lang w:val="ru-RU"/>
        </w:rPr>
        <w:softHyphen/>
        <w:t>ями.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u w:val="single"/>
          <w:lang w:val="ru-RU"/>
        </w:rPr>
        <w:t>Базовые логические действия: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выявлять и характеризовать существенные признаки объектов (явлений);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u w:val="single"/>
          <w:lang w:val="ru-RU"/>
        </w:rPr>
        <w:t>Базовые исследовательские действия: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u w:val="single"/>
          <w:lang w:val="ru-RU"/>
        </w:rPr>
        <w:t>Работа с информацией: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BB4504">
        <w:rPr>
          <w:rFonts w:ascii="Times New Roman" w:hAnsi="Times New Roman"/>
          <w:color w:val="000000"/>
          <w:sz w:val="28"/>
          <w:lang w:val="ru-RU"/>
        </w:rPr>
        <w:softHyphen/>
        <w:t>циями;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эффективно запоминать и систематизировать информацию.</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BB4504">
        <w:rPr>
          <w:rFonts w:ascii="Times New Roman" w:hAnsi="Times New Roman"/>
          <w:color w:val="000000"/>
          <w:sz w:val="28"/>
          <w:lang w:val="ru-RU"/>
        </w:rPr>
        <w:t>сформированность</w:t>
      </w:r>
      <w:proofErr w:type="spellEnd"/>
      <w:r w:rsidRPr="00BB4504">
        <w:rPr>
          <w:rFonts w:ascii="Times New Roman" w:hAnsi="Times New Roman"/>
          <w:color w:val="000000"/>
          <w:sz w:val="28"/>
          <w:lang w:val="ru-RU"/>
        </w:rPr>
        <w:t xml:space="preserve"> когнитивных навыков обучающихся.</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2. Овладение универсальными коммуникативными действи</w:t>
      </w:r>
      <w:r w:rsidRPr="00BB4504">
        <w:rPr>
          <w:rFonts w:ascii="Times New Roman" w:hAnsi="Times New Roman"/>
          <w:b/>
          <w:color w:val="000000"/>
          <w:sz w:val="28"/>
          <w:lang w:val="ru-RU"/>
        </w:rPr>
        <w:softHyphen/>
        <w:t>ями.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u w:val="single"/>
          <w:lang w:val="ru-RU"/>
        </w:rPr>
        <w:t>Общение: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u w:val="single"/>
          <w:lang w:val="ru-RU"/>
        </w:rPr>
        <w:t>Совместная деятельность (сотрудничество):</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lastRenderedPageBreak/>
        <w:t xml:space="preserve">Овладение системой универсальных коммуникативных действий обеспечивает </w:t>
      </w:r>
      <w:proofErr w:type="spellStart"/>
      <w:r w:rsidRPr="00BB4504">
        <w:rPr>
          <w:rFonts w:ascii="Times New Roman" w:hAnsi="Times New Roman"/>
          <w:color w:val="000000"/>
          <w:sz w:val="28"/>
          <w:lang w:val="ru-RU"/>
        </w:rPr>
        <w:t>сформированность</w:t>
      </w:r>
      <w:proofErr w:type="spellEnd"/>
      <w:r w:rsidRPr="00BB4504">
        <w:rPr>
          <w:rFonts w:ascii="Times New Roman" w:hAnsi="Times New Roman"/>
          <w:color w:val="000000"/>
          <w:sz w:val="28"/>
          <w:lang w:val="ru-RU"/>
        </w:rPr>
        <w:t xml:space="preserve"> социальных навыков и эмоционального интеллекта обучающихся.</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3. Овладение универсальными учебными регулятивными действиями.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u w:val="single"/>
          <w:lang w:val="ru-RU"/>
        </w:rPr>
        <w:t>Самоорганизация: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выявлять проблемные вопросы, требующие решения в жизненных и учебных ситуациях;</w:t>
      </w:r>
    </w:p>
    <w:p w:rsidR="004416F4" w:rsidRPr="00BB4504" w:rsidRDefault="00BB4504">
      <w:pPr>
        <w:spacing w:after="0" w:line="264" w:lineRule="exact"/>
        <w:ind w:firstLine="600"/>
        <w:jc w:val="both"/>
        <w:rPr>
          <w:lang w:val="ru-RU"/>
        </w:rPr>
      </w:pPr>
      <w:proofErr w:type="spellStart"/>
      <w:r w:rsidRPr="00BB4504">
        <w:rPr>
          <w:rFonts w:ascii="Times New Roman" w:hAnsi="Times New Roman"/>
          <w:color w:val="000000"/>
          <w:sz w:val="28"/>
          <w:lang w:val="ru-RU"/>
        </w:rPr>
        <w:t>аргументированно</w:t>
      </w:r>
      <w:proofErr w:type="spellEnd"/>
      <w:r w:rsidRPr="00BB4504">
        <w:rPr>
          <w:rFonts w:ascii="Times New Roman" w:hAnsi="Times New Roman"/>
          <w:color w:val="000000"/>
          <w:sz w:val="28"/>
          <w:lang w:val="ru-RU"/>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u w:val="single"/>
          <w:lang w:val="ru-RU"/>
        </w:rPr>
        <w:t>Самоконтроль (рефлексия):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объяснять причины достижения (</w:t>
      </w:r>
      <w:proofErr w:type="spellStart"/>
      <w:r w:rsidRPr="00BB4504">
        <w:rPr>
          <w:rFonts w:ascii="Times New Roman" w:hAnsi="Times New Roman"/>
          <w:color w:val="000000"/>
          <w:sz w:val="28"/>
          <w:lang w:val="ru-RU"/>
        </w:rPr>
        <w:t>недостижения</w:t>
      </w:r>
      <w:proofErr w:type="spellEnd"/>
      <w:r w:rsidRPr="00BB4504">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BB4504">
        <w:rPr>
          <w:rFonts w:ascii="Times New Roman" w:hAnsi="Times New Roman"/>
          <w:color w:val="000000"/>
          <w:sz w:val="28"/>
          <w:lang w:val="ru-RU"/>
        </w:rPr>
        <w:t>позитивное</w:t>
      </w:r>
      <w:proofErr w:type="gramEnd"/>
      <w:r w:rsidRPr="00BB4504">
        <w:rPr>
          <w:rFonts w:ascii="Times New Roman" w:hAnsi="Times New Roman"/>
          <w:color w:val="000000"/>
          <w:sz w:val="28"/>
          <w:lang w:val="ru-RU"/>
        </w:rPr>
        <w:t xml:space="preserve"> в произошедшей ситуации;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оценивать соответствие результата цели и условиям.</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u w:val="single"/>
          <w:lang w:val="ru-RU"/>
        </w:rPr>
        <w:t>Эмоциональный интеллект:</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u w:val="single"/>
          <w:lang w:val="ru-RU"/>
        </w:rPr>
        <w:t>Принятие себя и других: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быть открытым себе и другим, осознавать невозможность контроля всего вокруг.</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left="120"/>
        <w:jc w:val="both"/>
        <w:rPr>
          <w:lang w:val="ru-RU"/>
        </w:rPr>
      </w:pPr>
      <w:r w:rsidRPr="00BB4504">
        <w:rPr>
          <w:rFonts w:ascii="Times New Roman" w:hAnsi="Times New Roman"/>
          <w:b/>
          <w:color w:val="000000"/>
          <w:sz w:val="28"/>
          <w:lang w:val="ru-RU"/>
        </w:rPr>
        <w:t>ПРЕДМЕТНЫЕ РЕЗУЛЬТАТЫ</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Предметные результаты характеризуют </w:t>
      </w:r>
      <w:proofErr w:type="spellStart"/>
      <w:r w:rsidRPr="00BB4504">
        <w:rPr>
          <w:rFonts w:ascii="Times New Roman" w:hAnsi="Times New Roman"/>
          <w:color w:val="000000"/>
          <w:sz w:val="28"/>
          <w:lang w:val="ru-RU"/>
        </w:rPr>
        <w:t>сформированностью</w:t>
      </w:r>
      <w:proofErr w:type="spellEnd"/>
      <w:r w:rsidRPr="00BB4504">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416F4" w:rsidRPr="00BB4504" w:rsidRDefault="00BB4504">
      <w:pPr>
        <w:spacing w:after="0" w:line="264" w:lineRule="exact"/>
        <w:ind w:firstLine="600"/>
        <w:jc w:val="both"/>
        <w:rPr>
          <w:lang w:val="ru-RU"/>
        </w:rPr>
      </w:pPr>
      <w:proofErr w:type="gramStart"/>
      <w:r w:rsidRPr="00BB4504">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BB4504">
        <w:rPr>
          <w:rFonts w:ascii="Times New Roman" w:hAnsi="Times New Roman"/>
          <w:color w:val="000000"/>
          <w:sz w:val="28"/>
          <w:lang w:val="ru-RU"/>
        </w:rPr>
        <w:t>антиэкстремистского</w:t>
      </w:r>
      <w:proofErr w:type="spellEnd"/>
      <w:r w:rsidRPr="00BB4504">
        <w:rPr>
          <w:rFonts w:ascii="Times New Roman" w:hAnsi="Times New Roman"/>
          <w:color w:val="000000"/>
          <w:sz w:val="28"/>
          <w:lang w:val="ru-RU"/>
        </w:rPr>
        <w:t xml:space="preserve"> </w:t>
      </w:r>
      <w:r w:rsidRPr="00BB4504">
        <w:rPr>
          <w:rFonts w:ascii="Times New Roman" w:hAnsi="Times New Roman"/>
          <w:color w:val="000000"/>
          <w:sz w:val="28"/>
          <w:lang w:val="ru-RU"/>
        </w:rPr>
        <w:lastRenderedPageBreak/>
        <w:t>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 учебному предмету «Основы безопасности жизнедеятельности»: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1) </w:t>
      </w:r>
      <w:proofErr w:type="spellStart"/>
      <w:r w:rsidRPr="00BB4504">
        <w:rPr>
          <w:rFonts w:ascii="Times New Roman" w:hAnsi="Times New Roman"/>
          <w:color w:val="000000"/>
          <w:sz w:val="28"/>
          <w:lang w:val="ru-RU"/>
        </w:rPr>
        <w:t>сформированность</w:t>
      </w:r>
      <w:proofErr w:type="spellEnd"/>
      <w:r w:rsidRPr="00BB4504">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2) </w:t>
      </w:r>
      <w:proofErr w:type="spellStart"/>
      <w:r w:rsidRPr="00BB4504">
        <w:rPr>
          <w:rFonts w:ascii="Times New Roman" w:hAnsi="Times New Roman"/>
          <w:color w:val="000000"/>
          <w:sz w:val="28"/>
          <w:lang w:val="ru-RU"/>
        </w:rPr>
        <w:t>сформированность</w:t>
      </w:r>
      <w:proofErr w:type="spellEnd"/>
      <w:r w:rsidRPr="00BB4504">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3) </w:t>
      </w:r>
      <w:proofErr w:type="spellStart"/>
      <w:r w:rsidRPr="00BB4504">
        <w:rPr>
          <w:rFonts w:ascii="Times New Roman" w:hAnsi="Times New Roman"/>
          <w:color w:val="000000"/>
          <w:sz w:val="28"/>
          <w:lang w:val="ru-RU"/>
        </w:rPr>
        <w:t>сформированность</w:t>
      </w:r>
      <w:proofErr w:type="spellEnd"/>
      <w:r w:rsidRPr="00BB4504">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5) </w:t>
      </w:r>
      <w:proofErr w:type="spellStart"/>
      <w:r w:rsidRPr="00BB4504">
        <w:rPr>
          <w:rFonts w:ascii="Times New Roman" w:hAnsi="Times New Roman"/>
          <w:color w:val="000000"/>
          <w:sz w:val="28"/>
          <w:lang w:val="ru-RU"/>
        </w:rPr>
        <w:t>сформированность</w:t>
      </w:r>
      <w:proofErr w:type="spellEnd"/>
      <w:r w:rsidRPr="00BB4504">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BB4504">
        <w:rPr>
          <w:rFonts w:ascii="Times New Roman" w:hAnsi="Times New Roman"/>
          <w:color w:val="000000"/>
          <w:sz w:val="28"/>
          <w:lang w:val="ru-RU"/>
        </w:rPr>
        <w:t>видов</w:t>
      </w:r>
      <w:proofErr w:type="gramEnd"/>
      <w:r w:rsidRPr="00BB4504">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12) овладение знаниями и умениями предупреждения опасных и чрезвычайных ситуаций во время пребывания в различных средах </w:t>
      </w:r>
      <w:r w:rsidRPr="00BB4504">
        <w:rPr>
          <w:rFonts w:ascii="Times New Roman" w:hAnsi="Times New Roman"/>
          <w:color w:val="000000"/>
          <w:sz w:val="28"/>
          <w:lang w:val="ru-RU"/>
        </w:rPr>
        <w:lastRenderedPageBreak/>
        <w:t>(бытовые условия, дорожное движение, общественные места и социум, природа, коммуникационные связи и каналы).</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left="120"/>
        <w:jc w:val="both"/>
        <w:rPr>
          <w:lang w:val="ru-RU"/>
        </w:rPr>
      </w:pPr>
      <w:r w:rsidRPr="00BB4504">
        <w:rPr>
          <w:rFonts w:ascii="Times New Roman" w:hAnsi="Times New Roman"/>
          <w:b/>
          <w:color w:val="000000"/>
          <w:sz w:val="28"/>
          <w:lang w:val="ru-RU"/>
        </w:rPr>
        <w:t>8 КЛАСС</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1 «Культура безопасности жизнедеятельности в современном обществе»</w:t>
      </w:r>
      <w:r w:rsidRPr="00BB4504">
        <w:rPr>
          <w:rFonts w:ascii="Times New Roman" w:hAnsi="Times New Roman"/>
          <w:color w:val="000000"/>
          <w:sz w:val="28"/>
          <w:lang w:val="ru-RU"/>
        </w:rPr>
        <w:t>:</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4416F4" w:rsidRPr="00BB4504" w:rsidRDefault="00BB4504">
      <w:pPr>
        <w:spacing w:after="0" w:line="264" w:lineRule="exact"/>
        <w:ind w:firstLine="600"/>
        <w:jc w:val="both"/>
        <w:rPr>
          <w:lang w:val="ru-RU"/>
        </w:rPr>
      </w:pPr>
      <w:proofErr w:type="gramStart"/>
      <w:r w:rsidRPr="00BB4504">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раскрывать общие принципы безопасного поведения.</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2 «Безопасность в быту»:</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объяснять особенности жизнеобеспечения жилища;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распознавать ситуации криминального характера;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знать о правилах вызова экстренных служб и ответственности за ложные сообщения;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BB4504">
        <w:rPr>
          <w:rFonts w:ascii="Times New Roman" w:hAnsi="Times New Roman"/>
          <w:color w:val="000000"/>
          <w:sz w:val="28"/>
          <w:lang w:val="ru-RU"/>
        </w:rPr>
        <w:t>водо</w:t>
      </w:r>
      <w:proofErr w:type="spellEnd"/>
      <w:r w:rsidRPr="00BB4504">
        <w:rPr>
          <w:rFonts w:ascii="Times New Roman" w:hAnsi="Times New Roman"/>
          <w:color w:val="000000"/>
          <w:sz w:val="28"/>
          <w:lang w:val="ru-RU"/>
        </w:rPr>
        <w:t>- и газоснабжение, канализация, электроэнергетические и тепловые сети);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в ситуациях криминального характера;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3 «Безопасность на транспорте»: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4 «Безопасность в общественных местах»: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lastRenderedPageBreak/>
        <w:t>характеризовать потенциальные источники опасности в общественных местах, в том числе техногенного происхождения;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знать правила информирования экстренных служб;</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эвакуироваться из общественных мест и зданий;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в ситуациях криминогенного и антиобщественного характера.</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5 «Безопасность в природной среде»: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соблюдать правила безопасного поведения на природе;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объяснять правила безопасного поведения на водоёмах в различное время года;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характеризовать правила само- и взаимопомощи </w:t>
      </w:r>
      <w:proofErr w:type="gramStart"/>
      <w:r w:rsidRPr="00BB4504">
        <w:rPr>
          <w:rFonts w:ascii="Times New Roman" w:hAnsi="Times New Roman"/>
          <w:color w:val="000000"/>
          <w:sz w:val="28"/>
          <w:lang w:val="ru-RU"/>
        </w:rPr>
        <w:t>терпящим</w:t>
      </w:r>
      <w:proofErr w:type="gramEnd"/>
      <w:r w:rsidRPr="00BB4504">
        <w:rPr>
          <w:rFonts w:ascii="Times New Roman" w:hAnsi="Times New Roman"/>
          <w:color w:val="000000"/>
          <w:sz w:val="28"/>
          <w:lang w:val="ru-RU"/>
        </w:rPr>
        <w:t xml:space="preserve"> бедствие на воде;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знать и применять способы подачи сигнала о помощи.</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6 «Здоровье и как его сохранить. Основы медицинских знаний»: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характеризовать факторы, влияющие на здоровье человека;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сформировать негативное отношение к вредным привычкам (</w:t>
      </w:r>
      <w:proofErr w:type="spellStart"/>
      <w:r w:rsidRPr="00BB4504">
        <w:rPr>
          <w:rFonts w:ascii="Times New Roman" w:hAnsi="Times New Roman"/>
          <w:color w:val="000000"/>
          <w:sz w:val="28"/>
          <w:lang w:val="ru-RU"/>
        </w:rPr>
        <w:t>табакокурение</w:t>
      </w:r>
      <w:proofErr w:type="spellEnd"/>
      <w:r w:rsidRPr="00BB4504">
        <w:rPr>
          <w:rFonts w:ascii="Times New Roman" w:hAnsi="Times New Roman"/>
          <w:color w:val="000000"/>
          <w:sz w:val="28"/>
          <w:lang w:val="ru-RU"/>
        </w:rPr>
        <w:t>, алкоголизм, наркомания, игровая зависимость);</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приводить примеры мер защиты от инфекционных и неинфекционных заболеваний;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r w:rsidRPr="00BB4504">
        <w:rPr>
          <w:rFonts w:ascii="Times New Roman" w:hAnsi="Times New Roman"/>
          <w:color w:val="000000"/>
          <w:sz w:val="28"/>
          <w:lang w:val="ru-RU"/>
        </w:rPr>
        <w:t>биолог</w:t>
      </w:r>
      <w:proofErr w:type="gramStart"/>
      <w:r w:rsidRPr="00BB4504">
        <w:rPr>
          <w:rFonts w:ascii="Times New Roman" w:hAnsi="Times New Roman"/>
          <w:color w:val="000000"/>
          <w:sz w:val="28"/>
          <w:lang w:val="ru-RU"/>
        </w:rPr>
        <w:t>о</w:t>
      </w:r>
      <w:proofErr w:type="spellEnd"/>
      <w:r w:rsidRPr="00BB4504">
        <w:rPr>
          <w:rFonts w:ascii="Times New Roman" w:hAnsi="Times New Roman"/>
          <w:color w:val="000000"/>
          <w:sz w:val="28"/>
          <w:lang w:val="ru-RU"/>
        </w:rPr>
        <w:t>-</w:t>
      </w:r>
      <w:proofErr w:type="gramEnd"/>
      <w:r w:rsidRPr="00BB4504">
        <w:rPr>
          <w:rFonts w:ascii="Times New Roman" w:hAnsi="Times New Roman"/>
          <w:color w:val="000000"/>
          <w:sz w:val="28"/>
          <w:lang w:val="ru-RU"/>
        </w:rPr>
        <w:t xml:space="preserve"> социального характера;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оказывать первую помощь и самопомощь при неотложных состояниях.</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7 «Безопасность в социуме»: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приводить примеры манипуляций (в том числе в целях вовлечения в экстремистскую, террористическую и иную деструктивную деятельность, </w:t>
      </w:r>
      <w:r w:rsidRPr="00BB4504">
        <w:rPr>
          <w:rFonts w:ascii="Times New Roman" w:hAnsi="Times New Roman"/>
          <w:color w:val="000000"/>
          <w:sz w:val="28"/>
          <w:lang w:val="ru-RU"/>
        </w:rPr>
        <w:lastRenderedPageBreak/>
        <w:t>в субкультуры и формируемые на их основе сообщества экстремистской и суицидальной направленности) и способов противостоять манипуляциям;</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8 «Безопасность в информационном пространстве»: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приводить примеры информационных и компьютерных угроз;</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BB4504">
        <w:rPr>
          <w:rFonts w:ascii="Times New Roman" w:hAnsi="Times New Roman"/>
          <w:color w:val="000000"/>
          <w:sz w:val="28"/>
          <w:lang w:val="ru-RU"/>
        </w:rPr>
        <w:t>интернет-сообщества</w:t>
      </w:r>
      <w:proofErr w:type="spellEnd"/>
      <w:proofErr w:type="gramEnd"/>
      <w:r w:rsidRPr="00BB4504">
        <w:rPr>
          <w:rFonts w:ascii="Times New Roman" w:hAnsi="Times New Roman"/>
          <w:color w:val="000000"/>
          <w:sz w:val="28"/>
          <w:lang w:val="ru-RU"/>
        </w:rPr>
        <w:t>);</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владеть принципами безопасного использования Интернета;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предупреждать возникновение сложных и опасных ситуаций;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w:t>
      </w:r>
      <w:r w:rsidRPr="00BB4504">
        <w:rPr>
          <w:rFonts w:ascii="Times New Roman" w:hAnsi="Times New Roman"/>
          <w:color w:val="000000"/>
          <w:sz w:val="28"/>
          <w:lang w:val="ru-RU"/>
        </w:rPr>
        <w:softHyphen/>
        <w:t xml:space="preserve">чество, </w:t>
      </w:r>
      <w:proofErr w:type="spellStart"/>
      <w:r w:rsidRPr="00BB4504">
        <w:rPr>
          <w:rFonts w:ascii="Times New Roman" w:hAnsi="Times New Roman"/>
          <w:color w:val="000000"/>
          <w:sz w:val="28"/>
          <w:lang w:val="ru-RU"/>
        </w:rPr>
        <w:t>игромания</w:t>
      </w:r>
      <w:proofErr w:type="spellEnd"/>
      <w:r w:rsidRPr="00BB4504">
        <w:rPr>
          <w:rFonts w:ascii="Times New Roman" w:hAnsi="Times New Roman"/>
          <w:color w:val="000000"/>
          <w:sz w:val="28"/>
          <w:lang w:val="ru-RU"/>
        </w:rPr>
        <w:t>, деструктивные сообщества в социальных сетях).</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9 «Основы противодействия экстремизму и терроризму»:</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объяснять понятия экстремизма, терроризма, их причины и последствия;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распознавать ситуации угрозы террористического акта в доме, в общественном месте;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left="120"/>
        <w:jc w:val="both"/>
        <w:rPr>
          <w:lang w:val="ru-RU"/>
        </w:rPr>
      </w:pPr>
      <w:r w:rsidRPr="00BB4504">
        <w:rPr>
          <w:rFonts w:ascii="Times New Roman" w:hAnsi="Times New Roman"/>
          <w:b/>
          <w:color w:val="000000"/>
          <w:sz w:val="28"/>
          <w:lang w:val="ru-RU"/>
        </w:rPr>
        <w:t>9 КЛАСС</w:t>
      </w:r>
    </w:p>
    <w:p w:rsidR="004416F4" w:rsidRPr="00BB4504" w:rsidRDefault="004416F4">
      <w:pPr>
        <w:spacing w:after="0" w:line="264" w:lineRule="exact"/>
        <w:ind w:left="120"/>
        <w:jc w:val="both"/>
        <w:rPr>
          <w:lang w:val="ru-RU"/>
        </w:rPr>
      </w:pP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2 «Безопасность в быту»:</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знать о правилах вызова экстренных служб и ответственности за ложные сообщения;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3 «Безопасность на транспорте»: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lastRenderedPageBreak/>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4 «Безопасность в общественных местах»: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знать правила информирования экстренных служб;</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в ситуациях криминогенного и антиобщественного характера.</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5 «Безопасность в природной среде»: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объяснять правила безопасного поведения на водоёмах в различное время года;</w:t>
      </w:r>
    </w:p>
    <w:p w:rsidR="004416F4" w:rsidRPr="00BB4504" w:rsidRDefault="00BB4504">
      <w:pPr>
        <w:spacing w:after="0" w:line="264" w:lineRule="exact"/>
        <w:ind w:firstLine="600"/>
        <w:jc w:val="both"/>
        <w:rPr>
          <w:lang w:val="ru-RU"/>
        </w:rPr>
      </w:pPr>
      <w:proofErr w:type="gramStart"/>
      <w:r w:rsidRPr="00BB4504">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характеризовать правила само- и взаимопомощи </w:t>
      </w:r>
      <w:proofErr w:type="gramStart"/>
      <w:r w:rsidRPr="00BB4504">
        <w:rPr>
          <w:rFonts w:ascii="Times New Roman" w:hAnsi="Times New Roman"/>
          <w:color w:val="000000"/>
          <w:sz w:val="28"/>
          <w:lang w:val="ru-RU"/>
        </w:rPr>
        <w:t>терпящим</w:t>
      </w:r>
      <w:proofErr w:type="gramEnd"/>
      <w:r w:rsidRPr="00BB4504">
        <w:rPr>
          <w:rFonts w:ascii="Times New Roman" w:hAnsi="Times New Roman"/>
          <w:color w:val="000000"/>
          <w:sz w:val="28"/>
          <w:lang w:val="ru-RU"/>
        </w:rPr>
        <w:t xml:space="preserve"> бедствие на воде;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знать и применять способы подачи сигнала о помощи.</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6 «Здоровье и как его сохранить. Основы медицинских знаний»: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оказывать первую помощь и самопомощь при неотложных состояниях.</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7 «Безопасность в социуме»: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приводить примеры межличностного и группового конфликта;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характеризовать способы избегания и разрешения конфликтных ситуаций;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BB4504">
        <w:rPr>
          <w:rFonts w:ascii="Times New Roman" w:hAnsi="Times New Roman"/>
          <w:color w:val="000000"/>
          <w:sz w:val="28"/>
          <w:lang w:val="ru-RU"/>
        </w:rPr>
        <w:t>буллинг</w:t>
      </w:r>
      <w:proofErr w:type="spellEnd"/>
      <w:r w:rsidRPr="00BB4504">
        <w:rPr>
          <w:rFonts w:ascii="Times New Roman" w:hAnsi="Times New Roman"/>
          <w:color w:val="000000"/>
          <w:sz w:val="28"/>
          <w:lang w:val="ru-RU"/>
        </w:rPr>
        <w:t xml:space="preserve"> (травля));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8 «Безопасность в информационном пространстве»: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BB4504">
        <w:rPr>
          <w:rFonts w:ascii="Times New Roman" w:hAnsi="Times New Roman"/>
          <w:color w:val="000000"/>
          <w:sz w:val="28"/>
          <w:lang w:val="ru-RU"/>
        </w:rPr>
        <w:t>интернет-сообщества</w:t>
      </w:r>
      <w:proofErr w:type="spellEnd"/>
      <w:proofErr w:type="gramEnd"/>
      <w:r w:rsidRPr="00BB4504">
        <w:rPr>
          <w:rFonts w:ascii="Times New Roman" w:hAnsi="Times New Roman"/>
          <w:color w:val="000000"/>
          <w:sz w:val="28"/>
          <w:lang w:val="ru-RU"/>
        </w:rPr>
        <w:t>);</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w:t>
      </w:r>
      <w:r w:rsidRPr="00BB4504">
        <w:rPr>
          <w:rFonts w:ascii="Times New Roman" w:hAnsi="Times New Roman"/>
          <w:color w:val="000000"/>
          <w:sz w:val="28"/>
          <w:lang w:val="ru-RU"/>
        </w:rPr>
        <w:softHyphen/>
        <w:t xml:space="preserve">чество, </w:t>
      </w:r>
      <w:proofErr w:type="spellStart"/>
      <w:r w:rsidRPr="00BB4504">
        <w:rPr>
          <w:rFonts w:ascii="Times New Roman" w:hAnsi="Times New Roman"/>
          <w:color w:val="000000"/>
          <w:sz w:val="28"/>
          <w:lang w:val="ru-RU"/>
        </w:rPr>
        <w:t>игромания</w:t>
      </w:r>
      <w:proofErr w:type="spellEnd"/>
      <w:r w:rsidRPr="00BB4504">
        <w:rPr>
          <w:rFonts w:ascii="Times New Roman" w:hAnsi="Times New Roman"/>
          <w:color w:val="000000"/>
          <w:sz w:val="28"/>
          <w:lang w:val="ru-RU"/>
        </w:rPr>
        <w:t>, деструктивные сообщества в социальных сетях).</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9 «Основы противодействия экстремизму и терроризму»:</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объяснять понятия экстремизма, терроризма, их причины и последствия;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распознавать ситуации угрозы террористического акта в доме, в общественном месте;</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416F4" w:rsidRPr="00BB4504" w:rsidRDefault="00BB4504">
      <w:pPr>
        <w:spacing w:after="0" w:line="264" w:lineRule="exact"/>
        <w:ind w:firstLine="600"/>
        <w:jc w:val="both"/>
        <w:rPr>
          <w:lang w:val="ru-RU"/>
        </w:rPr>
      </w:pPr>
      <w:r w:rsidRPr="00BB4504">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lastRenderedPageBreak/>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4416F4" w:rsidRPr="00BB4504" w:rsidRDefault="00BB4504">
      <w:pPr>
        <w:spacing w:after="0" w:line="264" w:lineRule="exact"/>
        <w:ind w:firstLine="600"/>
        <w:jc w:val="both"/>
        <w:rPr>
          <w:lang w:val="ru-RU"/>
        </w:rPr>
      </w:pPr>
      <w:r w:rsidRPr="00BB4504">
        <w:rPr>
          <w:rFonts w:ascii="Times New Roman" w:hAnsi="Times New Roman"/>
          <w:color w:val="000000"/>
          <w:sz w:val="28"/>
          <w:lang w:val="ru-RU"/>
        </w:rPr>
        <w:t xml:space="preserve">владеть способами </w:t>
      </w:r>
      <w:proofErr w:type="spellStart"/>
      <w:r w:rsidRPr="00BB4504">
        <w:rPr>
          <w:rFonts w:ascii="Times New Roman" w:hAnsi="Times New Roman"/>
          <w:color w:val="000000"/>
          <w:sz w:val="28"/>
          <w:lang w:val="ru-RU"/>
        </w:rPr>
        <w:t>антикоррупционного</w:t>
      </w:r>
      <w:proofErr w:type="spellEnd"/>
      <w:r w:rsidRPr="00BB4504">
        <w:rPr>
          <w:rFonts w:ascii="Times New Roman" w:hAnsi="Times New Roman"/>
          <w:color w:val="000000"/>
          <w:sz w:val="28"/>
          <w:lang w:val="ru-RU"/>
        </w:rPr>
        <w:t xml:space="preserve"> поведения с учётом возрастных обязанностей;</w:t>
      </w:r>
    </w:p>
    <w:p w:rsidR="004416F4" w:rsidRPr="00BB4504" w:rsidRDefault="00BB4504">
      <w:pPr>
        <w:spacing w:after="0" w:line="264" w:lineRule="exact"/>
        <w:ind w:firstLine="600"/>
        <w:jc w:val="both"/>
        <w:rPr>
          <w:lang w:val="ru-RU"/>
        </w:rPr>
        <w:sectPr w:rsidR="004416F4" w:rsidRPr="00BB4504">
          <w:pgSz w:w="11906" w:h="16383"/>
          <w:pgMar w:top="1440" w:right="1440" w:bottom="1440" w:left="1440" w:header="0" w:footer="0" w:gutter="0"/>
          <w:cols w:space="720"/>
          <w:formProt w:val="0"/>
          <w:docGrid w:linePitch="100" w:charSpace="4096"/>
        </w:sectPr>
      </w:pPr>
      <w:bookmarkStart w:id="6" w:name="block-17894687_Копия_1"/>
      <w:r w:rsidRPr="00BB4504">
        <w:rPr>
          <w:rFonts w:ascii="Times New Roman" w:hAnsi="Times New Roman"/>
          <w:color w:val="000000"/>
          <w:sz w:val="28"/>
          <w:lang w:val="ru-RU"/>
        </w:rPr>
        <w:t>информировать население и соответствующие органы о возникновении опасных ситуаций.</w:t>
      </w:r>
      <w:bookmarkStart w:id="7" w:name="block-17894687"/>
      <w:bookmarkEnd w:id="6"/>
    </w:p>
    <w:bookmarkEnd w:id="7"/>
    <w:p w:rsidR="004416F4" w:rsidRDefault="00BB4504">
      <w:pPr>
        <w:spacing w:after="0"/>
        <w:ind w:left="120"/>
      </w:pPr>
      <w:r w:rsidRPr="00BB450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416F4" w:rsidRDefault="00BB4504">
      <w:pPr>
        <w:spacing w:after="0"/>
        <w:ind w:left="120"/>
      </w:pPr>
      <w:r>
        <w:rPr>
          <w:rFonts w:ascii="Times New Roman" w:hAnsi="Times New Roman"/>
          <w:b/>
          <w:color w:val="000000"/>
          <w:sz w:val="28"/>
        </w:rPr>
        <w:t xml:space="preserve"> 8 КЛАСС </w:t>
      </w:r>
    </w:p>
    <w:tbl>
      <w:tblPr>
        <w:tblW w:w="13594" w:type="dxa"/>
        <w:tblInd w:w="107" w:type="dxa"/>
        <w:tblLayout w:type="fixed"/>
        <w:tblCellMar>
          <w:top w:w="50" w:type="dxa"/>
          <w:left w:w="100" w:type="dxa"/>
        </w:tblCellMar>
        <w:tblLook w:val="04A0"/>
      </w:tblPr>
      <w:tblGrid>
        <w:gridCol w:w="653"/>
        <w:gridCol w:w="2879"/>
        <w:gridCol w:w="1380"/>
        <w:gridCol w:w="2410"/>
        <w:gridCol w:w="2536"/>
        <w:gridCol w:w="3736"/>
      </w:tblGrid>
      <w:tr w:rsidR="004416F4">
        <w:trPr>
          <w:trHeight w:val="144"/>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r>
              <w:rPr>
                <w:rFonts w:ascii="Times New Roman" w:hAnsi="Times New Roman"/>
                <w:b/>
                <w:color w:val="000000"/>
                <w:sz w:val="24"/>
              </w:rPr>
              <w:t xml:space="preserve">№ п/п </w:t>
            </w:r>
          </w:p>
          <w:p w:rsidR="004416F4" w:rsidRDefault="004416F4">
            <w:pPr>
              <w:widowControl w:val="0"/>
              <w:spacing w:after="0"/>
              <w:ind w:left="135"/>
            </w:pP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6326" w:type="dxa"/>
            <w:gridSpan w:val="3"/>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36"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416F4" w:rsidRDefault="004416F4">
            <w:pPr>
              <w:widowControl w:val="0"/>
              <w:spacing w:after="0"/>
              <w:ind w:left="135"/>
            </w:pPr>
          </w:p>
        </w:tc>
      </w:tr>
      <w:tr w:rsidR="004416F4">
        <w:trPr>
          <w:trHeight w:val="144"/>
        </w:trPr>
        <w:tc>
          <w:tcPr>
            <w:tcW w:w="652" w:type="dxa"/>
            <w:vMerge/>
            <w:tcBorders>
              <w:left w:val="single" w:sz="6" w:space="0" w:color="000000"/>
              <w:bottom w:val="single" w:sz="6" w:space="0" w:color="000000"/>
              <w:right w:val="single" w:sz="6" w:space="0" w:color="000000"/>
            </w:tcBorders>
          </w:tcPr>
          <w:p w:rsidR="004416F4" w:rsidRDefault="004416F4">
            <w:pPr>
              <w:widowControl w:val="0"/>
            </w:pPr>
          </w:p>
        </w:tc>
        <w:tc>
          <w:tcPr>
            <w:tcW w:w="2879" w:type="dxa"/>
            <w:vMerge/>
            <w:tcBorders>
              <w:left w:val="single" w:sz="6" w:space="0" w:color="000000"/>
              <w:bottom w:val="single" w:sz="6" w:space="0" w:color="000000"/>
              <w:right w:val="single" w:sz="6" w:space="0" w:color="000000"/>
            </w:tcBorders>
          </w:tcPr>
          <w:p w:rsidR="004416F4" w:rsidRDefault="004416F4">
            <w:pPr>
              <w:widowControl w:val="0"/>
            </w:pPr>
          </w:p>
        </w:tc>
        <w:tc>
          <w:tcPr>
            <w:tcW w:w="138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241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2536"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3736" w:type="dxa"/>
            <w:vMerge/>
            <w:tcBorders>
              <w:left w:val="single" w:sz="6" w:space="0" w:color="000000"/>
              <w:bottom w:val="single" w:sz="6" w:space="0" w:color="000000"/>
              <w:right w:val="single" w:sz="6" w:space="0" w:color="000000"/>
            </w:tcBorders>
          </w:tcPr>
          <w:p w:rsidR="004416F4" w:rsidRDefault="004416F4">
            <w:pPr>
              <w:widowControl w:val="0"/>
            </w:pPr>
          </w:p>
        </w:tc>
      </w:tr>
      <w:tr w:rsidR="004416F4" w:rsidRPr="00F94079">
        <w:trPr>
          <w:trHeight w:val="144"/>
        </w:trPr>
        <w:tc>
          <w:tcPr>
            <w:tcW w:w="652"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Модуль "Культура безопасности жизнедеятельности в современном обществе"</w:t>
            </w:r>
          </w:p>
        </w:tc>
        <w:tc>
          <w:tcPr>
            <w:tcW w:w="138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10"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3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736"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419506</w:t>
              </w:r>
            </w:hyperlink>
          </w:p>
        </w:tc>
      </w:tr>
      <w:tr w:rsidR="004416F4" w:rsidRPr="00F94079">
        <w:trPr>
          <w:trHeight w:val="144"/>
        </w:trPr>
        <w:tc>
          <w:tcPr>
            <w:tcW w:w="652"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138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6 </w:t>
            </w:r>
          </w:p>
        </w:tc>
        <w:tc>
          <w:tcPr>
            <w:tcW w:w="2410"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3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736"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419506</w:t>
              </w:r>
            </w:hyperlink>
          </w:p>
        </w:tc>
      </w:tr>
      <w:tr w:rsidR="004416F4" w:rsidRPr="00F94079">
        <w:trPr>
          <w:trHeight w:val="144"/>
        </w:trPr>
        <w:tc>
          <w:tcPr>
            <w:tcW w:w="652"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138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4 </w:t>
            </w:r>
          </w:p>
        </w:tc>
        <w:tc>
          <w:tcPr>
            <w:tcW w:w="2410"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3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736"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419506</w:t>
              </w:r>
            </w:hyperlink>
          </w:p>
        </w:tc>
      </w:tr>
      <w:tr w:rsidR="004416F4" w:rsidRPr="00F94079">
        <w:trPr>
          <w:trHeight w:val="144"/>
        </w:trPr>
        <w:tc>
          <w:tcPr>
            <w:tcW w:w="652"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Модуль "Безопасность в общественных местах"</w:t>
            </w:r>
          </w:p>
        </w:tc>
        <w:tc>
          <w:tcPr>
            <w:tcW w:w="138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3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736"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419506</w:t>
              </w:r>
            </w:hyperlink>
          </w:p>
        </w:tc>
      </w:tr>
      <w:tr w:rsidR="004416F4" w:rsidRPr="00F94079">
        <w:trPr>
          <w:trHeight w:val="144"/>
        </w:trPr>
        <w:tc>
          <w:tcPr>
            <w:tcW w:w="652"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5</w:t>
            </w:r>
          </w:p>
        </w:tc>
        <w:tc>
          <w:tcPr>
            <w:tcW w:w="2879"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Модуль "Безопасность в природной среде"</w:t>
            </w:r>
          </w:p>
        </w:tc>
        <w:tc>
          <w:tcPr>
            <w:tcW w:w="138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3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736"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419506</w:t>
              </w:r>
            </w:hyperlink>
          </w:p>
        </w:tc>
      </w:tr>
      <w:tr w:rsidR="004416F4" w:rsidRPr="00F94079">
        <w:trPr>
          <w:trHeight w:val="144"/>
        </w:trPr>
        <w:tc>
          <w:tcPr>
            <w:tcW w:w="652"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6</w:t>
            </w:r>
          </w:p>
        </w:tc>
        <w:tc>
          <w:tcPr>
            <w:tcW w:w="28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r w:rsidRPr="00BB4504">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138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7 </w:t>
            </w:r>
          </w:p>
        </w:tc>
        <w:tc>
          <w:tcPr>
            <w:tcW w:w="2410"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3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736"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419506</w:t>
              </w:r>
            </w:hyperlink>
          </w:p>
        </w:tc>
      </w:tr>
      <w:tr w:rsidR="004416F4" w:rsidRPr="00F94079">
        <w:trPr>
          <w:trHeight w:val="144"/>
        </w:trPr>
        <w:tc>
          <w:tcPr>
            <w:tcW w:w="652"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7</w:t>
            </w:r>
          </w:p>
        </w:tc>
        <w:tc>
          <w:tcPr>
            <w:tcW w:w="28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138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3 </w:t>
            </w:r>
          </w:p>
        </w:tc>
        <w:tc>
          <w:tcPr>
            <w:tcW w:w="2410"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3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736"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419506</w:t>
              </w:r>
            </w:hyperlink>
          </w:p>
        </w:tc>
      </w:tr>
      <w:tr w:rsidR="004416F4" w:rsidRPr="00F94079">
        <w:trPr>
          <w:trHeight w:val="144"/>
        </w:trPr>
        <w:tc>
          <w:tcPr>
            <w:tcW w:w="652"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8</w:t>
            </w:r>
          </w:p>
        </w:tc>
        <w:tc>
          <w:tcPr>
            <w:tcW w:w="2879"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Модуль "Безопасность в информационном пространстве"</w:t>
            </w:r>
          </w:p>
        </w:tc>
        <w:tc>
          <w:tcPr>
            <w:tcW w:w="138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10"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3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736"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419506</w:t>
              </w:r>
            </w:hyperlink>
          </w:p>
        </w:tc>
      </w:tr>
      <w:tr w:rsidR="004416F4" w:rsidRPr="00F94079">
        <w:trPr>
          <w:trHeight w:val="144"/>
        </w:trPr>
        <w:tc>
          <w:tcPr>
            <w:tcW w:w="652"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lastRenderedPageBreak/>
              <w:t>9</w:t>
            </w:r>
          </w:p>
        </w:tc>
        <w:tc>
          <w:tcPr>
            <w:tcW w:w="2879"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Модуль "Основы противодействия экстремизму и терроризму"</w:t>
            </w:r>
          </w:p>
        </w:tc>
        <w:tc>
          <w:tcPr>
            <w:tcW w:w="138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3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736"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419506</w:t>
              </w:r>
            </w:hyperlink>
          </w:p>
        </w:tc>
      </w:tr>
      <w:tr w:rsidR="004416F4">
        <w:trPr>
          <w:trHeight w:val="144"/>
        </w:trPr>
        <w:tc>
          <w:tcPr>
            <w:tcW w:w="3531" w:type="dxa"/>
            <w:gridSpan w:val="2"/>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41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0 </w:t>
            </w:r>
          </w:p>
        </w:tc>
        <w:tc>
          <w:tcPr>
            <w:tcW w:w="2536"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0 </w:t>
            </w:r>
          </w:p>
        </w:tc>
        <w:tc>
          <w:tcPr>
            <w:tcW w:w="373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pPr>
          </w:p>
        </w:tc>
      </w:tr>
    </w:tbl>
    <w:p w:rsidR="004416F4" w:rsidRDefault="004416F4">
      <w:pPr>
        <w:sectPr w:rsidR="004416F4">
          <w:pgSz w:w="16383" w:h="11906" w:orient="landscape"/>
          <w:pgMar w:top="1440" w:right="1440" w:bottom="1440" w:left="1440" w:header="0" w:footer="0" w:gutter="0"/>
          <w:cols w:space="720"/>
          <w:formProt w:val="0"/>
          <w:docGrid w:linePitch="100" w:charSpace="4096"/>
        </w:sectPr>
      </w:pPr>
    </w:p>
    <w:p w:rsidR="004416F4" w:rsidRDefault="00BB4504">
      <w:pPr>
        <w:spacing w:after="0"/>
        <w:ind w:left="120"/>
      </w:pPr>
      <w:r>
        <w:rPr>
          <w:rFonts w:ascii="Times New Roman" w:hAnsi="Times New Roman"/>
          <w:b/>
          <w:color w:val="000000"/>
          <w:sz w:val="28"/>
        </w:rPr>
        <w:lastRenderedPageBreak/>
        <w:t xml:space="preserve"> 9 КЛАСС </w:t>
      </w:r>
    </w:p>
    <w:tbl>
      <w:tblPr>
        <w:tblW w:w="13594" w:type="dxa"/>
        <w:tblInd w:w="107" w:type="dxa"/>
        <w:tblLayout w:type="fixed"/>
        <w:tblCellMar>
          <w:top w:w="50" w:type="dxa"/>
          <w:left w:w="100" w:type="dxa"/>
        </w:tblCellMar>
        <w:tblLook w:val="04A0"/>
      </w:tblPr>
      <w:tblGrid>
        <w:gridCol w:w="680"/>
        <w:gridCol w:w="2560"/>
        <w:gridCol w:w="1429"/>
        <w:gridCol w:w="2466"/>
        <w:gridCol w:w="2588"/>
        <w:gridCol w:w="3871"/>
      </w:tblGrid>
      <w:tr w:rsidR="004416F4">
        <w:trPr>
          <w:trHeight w:val="144"/>
        </w:trPr>
        <w:tc>
          <w:tcPr>
            <w:tcW w:w="679"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r>
              <w:rPr>
                <w:rFonts w:ascii="Times New Roman" w:hAnsi="Times New Roman"/>
                <w:b/>
                <w:color w:val="000000"/>
                <w:sz w:val="24"/>
              </w:rPr>
              <w:t xml:space="preserve">№ п/п </w:t>
            </w:r>
          </w:p>
          <w:p w:rsidR="004416F4" w:rsidRDefault="004416F4">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6483" w:type="dxa"/>
            <w:gridSpan w:val="3"/>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871"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416F4" w:rsidRDefault="004416F4">
            <w:pPr>
              <w:widowControl w:val="0"/>
              <w:spacing w:after="0"/>
              <w:ind w:left="135"/>
            </w:pPr>
          </w:p>
        </w:tc>
      </w:tr>
      <w:tr w:rsidR="004416F4">
        <w:trPr>
          <w:trHeight w:val="144"/>
        </w:trPr>
        <w:tc>
          <w:tcPr>
            <w:tcW w:w="679" w:type="dxa"/>
            <w:vMerge/>
            <w:tcBorders>
              <w:left w:val="single" w:sz="6" w:space="0" w:color="000000"/>
              <w:bottom w:val="single" w:sz="6" w:space="0" w:color="000000"/>
              <w:right w:val="single" w:sz="6" w:space="0" w:color="000000"/>
            </w:tcBorders>
          </w:tcPr>
          <w:p w:rsidR="004416F4" w:rsidRDefault="004416F4">
            <w:pPr>
              <w:widowControl w:val="0"/>
            </w:pPr>
          </w:p>
        </w:tc>
        <w:tc>
          <w:tcPr>
            <w:tcW w:w="2560" w:type="dxa"/>
            <w:vMerge/>
            <w:tcBorders>
              <w:left w:val="single" w:sz="6" w:space="0" w:color="000000"/>
              <w:bottom w:val="single" w:sz="6" w:space="0" w:color="000000"/>
              <w:right w:val="single" w:sz="6" w:space="0" w:color="000000"/>
            </w:tcBorders>
          </w:tcPr>
          <w:p w:rsidR="004416F4" w:rsidRDefault="004416F4">
            <w:pPr>
              <w:widowControl w:val="0"/>
            </w:pPr>
          </w:p>
        </w:tc>
        <w:tc>
          <w:tcPr>
            <w:tcW w:w="142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2466"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2588"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3871" w:type="dxa"/>
            <w:vMerge/>
            <w:tcBorders>
              <w:left w:val="single" w:sz="6" w:space="0" w:color="000000"/>
              <w:bottom w:val="single" w:sz="6" w:space="0" w:color="000000"/>
              <w:right w:val="single" w:sz="6" w:space="0" w:color="000000"/>
            </w:tcBorders>
          </w:tcPr>
          <w:p w:rsidR="004416F4" w:rsidRDefault="004416F4">
            <w:pPr>
              <w:widowControl w:val="0"/>
            </w:pPr>
          </w:p>
        </w:tc>
      </w:tr>
      <w:tr w:rsidR="004416F4" w:rsidRPr="00F94079">
        <w:trPr>
          <w:trHeight w:val="144"/>
        </w:trPr>
        <w:tc>
          <w:tcPr>
            <w:tcW w:w="6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142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46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88"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87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w:t>
              </w:r>
              <w:r>
                <w:rPr>
                  <w:rFonts w:ascii="Times New Roman" w:hAnsi="Times New Roman"/>
                  <w:color w:val="0000FF"/>
                  <w:u w:val="single"/>
                </w:rPr>
                <w:t>b</w:t>
              </w:r>
              <w:r w:rsidRPr="00BB4504">
                <w:rPr>
                  <w:rFonts w:ascii="Times New Roman" w:hAnsi="Times New Roman"/>
                  <w:color w:val="0000FF"/>
                  <w:u w:val="single"/>
                  <w:lang w:val="ru-RU"/>
                </w:rPr>
                <w:t>590</w:t>
              </w:r>
            </w:hyperlink>
          </w:p>
        </w:tc>
      </w:tr>
      <w:tr w:rsidR="004416F4" w:rsidRPr="00F94079">
        <w:trPr>
          <w:trHeight w:val="144"/>
        </w:trPr>
        <w:tc>
          <w:tcPr>
            <w:tcW w:w="6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142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5 </w:t>
            </w:r>
          </w:p>
        </w:tc>
        <w:tc>
          <w:tcPr>
            <w:tcW w:w="246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88"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87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w:t>
              </w:r>
              <w:r>
                <w:rPr>
                  <w:rFonts w:ascii="Times New Roman" w:hAnsi="Times New Roman"/>
                  <w:color w:val="0000FF"/>
                  <w:u w:val="single"/>
                </w:rPr>
                <w:t>b</w:t>
              </w:r>
              <w:r w:rsidRPr="00BB4504">
                <w:rPr>
                  <w:rFonts w:ascii="Times New Roman" w:hAnsi="Times New Roman"/>
                  <w:color w:val="0000FF"/>
                  <w:u w:val="single"/>
                  <w:lang w:val="ru-RU"/>
                </w:rPr>
                <w:t>590</w:t>
              </w:r>
            </w:hyperlink>
          </w:p>
        </w:tc>
      </w:tr>
      <w:tr w:rsidR="004416F4" w:rsidRPr="00F94079">
        <w:trPr>
          <w:trHeight w:val="144"/>
        </w:trPr>
        <w:tc>
          <w:tcPr>
            <w:tcW w:w="6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Модуль "Безопасность в общественных местах"</w:t>
            </w:r>
          </w:p>
        </w:tc>
        <w:tc>
          <w:tcPr>
            <w:tcW w:w="142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6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88"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87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w:t>
              </w:r>
              <w:r>
                <w:rPr>
                  <w:rFonts w:ascii="Times New Roman" w:hAnsi="Times New Roman"/>
                  <w:color w:val="0000FF"/>
                  <w:u w:val="single"/>
                </w:rPr>
                <w:t>b</w:t>
              </w:r>
              <w:r w:rsidRPr="00BB4504">
                <w:rPr>
                  <w:rFonts w:ascii="Times New Roman" w:hAnsi="Times New Roman"/>
                  <w:color w:val="0000FF"/>
                  <w:u w:val="single"/>
                  <w:lang w:val="ru-RU"/>
                </w:rPr>
                <w:t>590</w:t>
              </w:r>
            </w:hyperlink>
          </w:p>
        </w:tc>
      </w:tr>
      <w:tr w:rsidR="004416F4" w:rsidRPr="00F94079">
        <w:trPr>
          <w:trHeight w:val="144"/>
        </w:trPr>
        <w:tc>
          <w:tcPr>
            <w:tcW w:w="6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Модуль "Безопасность в природной среде"</w:t>
            </w:r>
          </w:p>
        </w:tc>
        <w:tc>
          <w:tcPr>
            <w:tcW w:w="142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8 </w:t>
            </w:r>
          </w:p>
        </w:tc>
        <w:tc>
          <w:tcPr>
            <w:tcW w:w="246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88"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87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w:t>
              </w:r>
              <w:r>
                <w:rPr>
                  <w:rFonts w:ascii="Times New Roman" w:hAnsi="Times New Roman"/>
                  <w:color w:val="0000FF"/>
                  <w:u w:val="single"/>
                </w:rPr>
                <w:t>b</w:t>
              </w:r>
              <w:r w:rsidRPr="00BB4504">
                <w:rPr>
                  <w:rFonts w:ascii="Times New Roman" w:hAnsi="Times New Roman"/>
                  <w:color w:val="0000FF"/>
                  <w:u w:val="single"/>
                  <w:lang w:val="ru-RU"/>
                </w:rPr>
                <w:t>590</w:t>
              </w:r>
            </w:hyperlink>
          </w:p>
        </w:tc>
      </w:tr>
      <w:tr w:rsidR="004416F4" w:rsidRPr="00F94079">
        <w:trPr>
          <w:trHeight w:val="144"/>
        </w:trPr>
        <w:tc>
          <w:tcPr>
            <w:tcW w:w="6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r w:rsidRPr="00BB4504">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142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3 </w:t>
            </w:r>
          </w:p>
        </w:tc>
        <w:tc>
          <w:tcPr>
            <w:tcW w:w="246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88"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87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w:t>
              </w:r>
              <w:r>
                <w:rPr>
                  <w:rFonts w:ascii="Times New Roman" w:hAnsi="Times New Roman"/>
                  <w:color w:val="0000FF"/>
                  <w:u w:val="single"/>
                </w:rPr>
                <w:t>b</w:t>
              </w:r>
              <w:r w:rsidRPr="00BB4504">
                <w:rPr>
                  <w:rFonts w:ascii="Times New Roman" w:hAnsi="Times New Roman"/>
                  <w:color w:val="0000FF"/>
                  <w:u w:val="single"/>
                  <w:lang w:val="ru-RU"/>
                </w:rPr>
                <w:t>590</w:t>
              </w:r>
            </w:hyperlink>
          </w:p>
        </w:tc>
      </w:tr>
      <w:tr w:rsidR="004416F4" w:rsidRPr="00F94079">
        <w:trPr>
          <w:trHeight w:val="144"/>
        </w:trPr>
        <w:tc>
          <w:tcPr>
            <w:tcW w:w="6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6</w:t>
            </w:r>
          </w:p>
        </w:tc>
        <w:tc>
          <w:tcPr>
            <w:tcW w:w="2560"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142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4 </w:t>
            </w:r>
          </w:p>
        </w:tc>
        <w:tc>
          <w:tcPr>
            <w:tcW w:w="246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88"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87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w:t>
              </w:r>
              <w:r>
                <w:rPr>
                  <w:rFonts w:ascii="Times New Roman" w:hAnsi="Times New Roman"/>
                  <w:color w:val="0000FF"/>
                  <w:u w:val="single"/>
                </w:rPr>
                <w:t>b</w:t>
              </w:r>
              <w:r w:rsidRPr="00BB4504">
                <w:rPr>
                  <w:rFonts w:ascii="Times New Roman" w:hAnsi="Times New Roman"/>
                  <w:color w:val="0000FF"/>
                  <w:u w:val="single"/>
                  <w:lang w:val="ru-RU"/>
                </w:rPr>
                <w:t>590</w:t>
              </w:r>
            </w:hyperlink>
          </w:p>
        </w:tc>
      </w:tr>
      <w:tr w:rsidR="004416F4" w:rsidRPr="00F94079">
        <w:trPr>
          <w:trHeight w:val="144"/>
        </w:trPr>
        <w:tc>
          <w:tcPr>
            <w:tcW w:w="6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lastRenderedPageBreak/>
              <w:t>7</w:t>
            </w:r>
          </w:p>
        </w:tc>
        <w:tc>
          <w:tcPr>
            <w:tcW w:w="2560"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Модуль "Безопасность в информационном пространстве"</w:t>
            </w:r>
          </w:p>
        </w:tc>
        <w:tc>
          <w:tcPr>
            <w:tcW w:w="142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46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88"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87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w:t>
              </w:r>
              <w:r>
                <w:rPr>
                  <w:rFonts w:ascii="Times New Roman" w:hAnsi="Times New Roman"/>
                  <w:color w:val="0000FF"/>
                  <w:u w:val="single"/>
                </w:rPr>
                <w:t>b</w:t>
              </w:r>
              <w:r w:rsidRPr="00BB4504">
                <w:rPr>
                  <w:rFonts w:ascii="Times New Roman" w:hAnsi="Times New Roman"/>
                  <w:color w:val="0000FF"/>
                  <w:u w:val="single"/>
                  <w:lang w:val="ru-RU"/>
                </w:rPr>
                <w:t>590</w:t>
              </w:r>
            </w:hyperlink>
          </w:p>
        </w:tc>
      </w:tr>
      <w:tr w:rsidR="004416F4" w:rsidRPr="00F94079">
        <w:trPr>
          <w:trHeight w:val="144"/>
        </w:trPr>
        <w:tc>
          <w:tcPr>
            <w:tcW w:w="6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8</w:t>
            </w:r>
          </w:p>
        </w:tc>
        <w:tc>
          <w:tcPr>
            <w:tcW w:w="2560"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Модуль "Основы противодействия экстремизму и терроризму"</w:t>
            </w:r>
          </w:p>
        </w:tc>
        <w:tc>
          <w:tcPr>
            <w:tcW w:w="142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246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88"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87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w:t>
              </w:r>
              <w:r>
                <w:rPr>
                  <w:rFonts w:ascii="Times New Roman" w:hAnsi="Times New Roman"/>
                  <w:color w:val="0000FF"/>
                  <w:u w:val="single"/>
                </w:rPr>
                <w:t>b</w:t>
              </w:r>
              <w:r w:rsidRPr="00BB4504">
                <w:rPr>
                  <w:rFonts w:ascii="Times New Roman" w:hAnsi="Times New Roman"/>
                  <w:color w:val="0000FF"/>
                  <w:u w:val="single"/>
                  <w:lang w:val="ru-RU"/>
                </w:rPr>
                <w:t>590</w:t>
              </w:r>
            </w:hyperlink>
          </w:p>
        </w:tc>
      </w:tr>
      <w:tr w:rsidR="004416F4" w:rsidRPr="00F94079">
        <w:trPr>
          <w:trHeight w:val="144"/>
        </w:trPr>
        <w:tc>
          <w:tcPr>
            <w:tcW w:w="67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9</w:t>
            </w:r>
          </w:p>
        </w:tc>
        <w:tc>
          <w:tcPr>
            <w:tcW w:w="2560"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142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2466"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588"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387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/7</w:t>
              </w:r>
              <w:r>
                <w:rPr>
                  <w:rFonts w:ascii="Times New Roman" w:hAnsi="Times New Roman"/>
                  <w:color w:val="0000FF"/>
                  <w:u w:val="single"/>
                </w:rPr>
                <w:t>f</w:t>
              </w:r>
              <w:r w:rsidRPr="00BB4504">
                <w:rPr>
                  <w:rFonts w:ascii="Times New Roman" w:hAnsi="Times New Roman"/>
                  <w:color w:val="0000FF"/>
                  <w:u w:val="single"/>
                  <w:lang w:val="ru-RU"/>
                </w:rPr>
                <w:t>41</w:t>
              </w:r>
              <w:r>
                <w:rPr>
                  <w:rFonts w:ascii="Times New Roman" w:hAnsi="Times New Roman"/>
                  <w:color w:val="0000FF"/>
                  <w:u w:val="single"/>
                </w:rPr>
                <w:t>b</w:t>
              </w:r>
              <w:r w:rsidRPr="00BB4504">
                <w:rPr>
                  <w:rFonts w:ascii="Times New Roman" w:hAnsi="Times New Roman"/>
                  <w:color w:val="0000FF"/>
                  <w:u w:val="single"/>
                  <w:lang w:val="ru-RU"/>
                </w:rPr>
                <w:t>590</w:t>
              </w:r>
            </w:hyperlink>
          </w:p>
        </w:tc>
      </w:tr>
      <w:tr w:rsidR="004416F4">
        <w:trPr>
          <w:trHeight w:val="144"/>
        </w:trPr>
        <w:tc>
          <w:tcPr>
            <w:tcW w:w="3239" w:type="dxa"/>
            <w:gridSpan w:val="2"/>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ОБЩЕЕ КОЛИЧЕСТВО ЧАСОВ ПО ПРОГРАММЕ</w:t>
            </w:r>
          </w:p>
        </w:tc>
        <w:tc>
          <w:tcPr>
            <w:tcW w:w="142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466"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0 </w:t>
            </w:r>
          </w:p>
        </w:tc>
        <w:tc>
          <w:tcPr>
            <w:tcW w:w="2588"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0 </w:t>
            </w:r>
          </w:p>
        </w:tc>
        <w:tc>
          <w:tcPr>
            <w:tcW w:w="387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pPr>
          </w:p>
        </w:tc>
      </w:tr>
    </w:tbl>
    <w:p w:rsidR="004416F4" w:rsidRDefault="004416F4">
      <w:pPr>
        <w:sectPr w:rsidR="004416F4">
          <w:pgSz w:w="16383" w:h="11906" w:orient="landscape"/>
          <w:pgMar w:top="1440" w:right="1440" w:bottom="1440" w:left="1440" w:header="0" w:footer="0" w:gutter="0"/>
          <w:cols w:space="720"/>
          <w:formProt w:val="0"/>
          <w:docGrid w:linePitch="100" w:charSpace="4096"/>
        </w:sectPr>
      </w:pPr>
    </w:p>
    <w:p w:rsidR="004416F4" w:rsidRDefault="004416F4">
      <w:pPr>
        <w:sectPr w:rsidR="004416F4">
          <w:pgSz w:w="16383" w:h="11906" w:orient="landscape"/>
          <w:pgMar w:top="1440" w:right="1440" w:bottom="1440" w:left="1440" w:header="0" w:footer="0" w:gutter="0"/>
          <w:cols w:space="720"/>
          <w:formProt w:val="0"/>
          <w:docGrid w:linePitch="100" w:charSpace="4096"/>
        </w:sectPr>
      </w:pPr>
      <w:bookmarkStart w:id="8" w:name="block-17894688"/>
      <w:bookmarkEnd w:id="8"/>
    </w:p>
    <w:p w:rsidR="004416F4" w:rsidRDefault="00BB4504">
      <w:pPr>
        <w:spacing w:after="0"/>
        <w:ind w:left="120"/>
      </w:pPr>
      <w:r>
        <w:rPr>
          <w:rFonts w:ascii="Times New Roman" w:hAnsi="Times New Roman"/>
          <w:b/>
          <w:color w:val="000000"/>
          <w:sz w:val="28"/>
        </w:rPr>
        <w:lastRenderedPageBreak/>
        <w:t xml:space="preserve"> ПОУРОЧНОЕ ПЛАНИРОВАНИЕ </w:t>
      </w:r>
    </w:p>
    <w:p w:rsidR="004416F4" w:rsidRDefault="00BB4504">
      <w:pPr>
        <w:spacing w:after="0"/>
        <w:ind w:left="120"/>
      </w:pPr>
      <w:r>
        <w:rPr>
          <w:rFonts w:ascii="Times New Roman" w:hAnsi="Times New Roman"/>
          <w:b/>
          <w:color w:val="000000"/>
          <w:sz w:val="28"/>
        </w:rPr>
        <w:t xml:space="preserve"> 8 КЛАСС </w:t>
      </w:r>
    </w:p>
    <w:tbl>
      <w:tblPr>
        <w:tblW w:w="13594" w:type="dxa"/>
        <w:tblInd w:w="107" w:type="dxa"/>
        <w:tblLayout w:type="fixed"/>
        <w:tblCellMar>
          <w:top w:w="50" w:type="dxa"/>
          <w:left w:w="100" w:type="dxa"/>
        </w:tblCellMar>
        <w:tblLook w:val="04A0"/>
      </w:tblPr>
      <w:tblGrid>
        <w:gridCol w:w="540"/>
        <w:gridCol w:w="2881"/>
        <w:gridCol w:w="1187"/>
        <w:gridCol w:w="2184"/>
        <w:gridCol w:w="2327"/>
        <w:gridCol w:w="1651"/>
        <w:gridCol w:w="2824"/>
      </w:tblGrid>
      <w:tr w:rsidR="004416F4">
        <w:trPr>
          <w:trHeight w:val="144"/>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r>
              <w:rPr>
                <w:rFonts w:ascii="Times New Roman" w:hAnsi="Times New Roman"/>
                <w:b/>
                <w:color w:val="000000"/>
                <w:sz w:val="24"/>
              </w:rPr>
              <w:t xml:space="preserve">№ п/п </w:t>
            </w:r>
          </w:p>
          <w:p w:rsidR="004416F4" w:rsidRDefault="004416F4">
            <w:pPr>
              <w:widowControl w:val="0"/>
              <w:spacing w:after="0"/>
              <w:ind w:left="135"/>
            </w:pP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416F4" w:rsidRDefault="004416F4">
            <w:pPr>
              <w:widowControl w:val="0"/>
              <w:spacing w:after="0"/>
              <w:ind w:left="135"/>
            </w:pPr>
          </w:p>
        </w:tc>
      </w:tr>
      <w:tr w:rsidR="004416F4">
        <w:trPr>
          <w:trHeight w:val="144"/>
        </w:trPr>
        <w:tc>
          <w:tcPr>
            <w:tcW w:w="539" w:type="dxa"/>
            <w:vMerge/>
            <w:tcBorders>
              <w:left w:val="single" w:sz="6" w:space="0" w:color="000000"/>
              <w:bottom w:val="single" w:sz="6" w:space="0" w:color="000000"/>
              <w:right w:val="single" w:sz="6" w:space="0" w:color="000000"/>
            </w:tcBorders>
          </w:tcPr>
          <w:p w:rsidR="004416F4" w:rsidRDefault="004416F4">
            <w:pPr>
              <w:widowControl w:val="0"/>
            </w:pPr>
          </w:p>
        </w:tc>
        <w:tc>
          <w:tcPr>
            <w:tcW w:w="2881" w:type="dxa"/>
            <w:vMerge/>
            <w:tcBorders>
              <w:left w:val="single" w:sz="6" w:space="0" w:color="000000"/>
              <w:bottom w:val="single" w:sz="6" w:space="0" w:color="000000"/>
              <w:right w:val="single" w:sz="6" w:space="0" w:color="000000"/>
            </w:tcBorders>
          </w:tcPr>
          <w:p w:rsidR="004416F4" w:rsidRDefault="004416F4">
            <w:pPr>
              <w:widowControl w:val="0"/>
            </w:pP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1651" w:type="dxa"/>
            <w:vMerge/>
            <w:tcBorders>
              <w:left w:val="single" w:sz="6" w:space="0" w:color="000000"/>
              <w:bottom w:val="single" w:sz="6" w:space="0" w:color="000000"/>
              <w:right w:val="single" w:sz="6" w:space="0" w:color="000000"/>
            </w:tcBorders>
          </w:tcPr>
          <w:p w:rsidR="004416F4" w:rsidRDefault="004416F4">
            <w:pPr>
              <w:widowControl w:val="0"/>
            </w:pPr>
          </w:p>
        </w:tc>
        <w:tc>
          <w:tcPr>
            <w:tcW w:w="2824" w:type="dxa"/>
            <w:vMerge/>
            <w:tcBorders>
              <w:left w:val="single" w:sz="6" w:space="0" w:color="000000"/>
              <w:bottom w:val="single" w:sz="6" w:space="0" w:color="000000"/>
              <w:right w:val="single" w:sz="6" w:space="0" w:color="000000"/>
            </w:tcBorders>
          </w:tcPr>
          <w:p w:rsidR="004416F4" w:rsidRDefault="004416F4">
            <w:pPr>
              <w:widowControl w:val="0"/>
            </w:pP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Цель и основные понятия предмета ОБЖ</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BB4504">
                <w:rPr>
                  <w:rFonts w:ascii="Times New Roman" w:hAnsi="Times New Roman"/>
                  <w:color w:val="0000FF"/>
                  <w:u w:val="single"/>
                  <w:lang w:val="ru-RU"/>
                </w:rPr>
                <w:t>5</w:t>
              </w:r>
              <w:r>
                <w:rPr>
                  <w:rFonts w:ascii="Times New Roman" w:hAnsi="Times New Roman"/>
                  <w:color w:val="0000FF"/>
                  <w:u w:val="single"/>
                </w:rPr>
                <w:t>d</w:t>
              </w:r>
              <w:r w:rsidRPr="00BB4504">
                <w:rPr>
                  <w:rFonts w:ascii="Times New Roman" w:hAnsi="Times New Roman"/>
                  <w:color w:val="0000FF"/>
                  <w:u w:val="single"/>
                  <w:lang w:val="ru-RU"/>
                </w:rPr>
                <w:t>4</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Правила поведения в опасных и чрезвычайных ситуациях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BB4504">
                <w:rPr>
                  <w:rFonts w:ascii="Times New Roman" w:hAnsi="Times New Roman"/>
                  <w:color w:val="0000FF"/>
                  <w:u w:val="single"/>
                  <w:lang w:val="ru-RU"/>
                </w:rPr>
                <w:t>746</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Основные опасности в быту. Предупреждение бытовых отравлений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BB4504">
                <w:rPr>
                  <w:rFonts w:ascii="Times New Roman" w:hAnsi="Times New Roman"/>
                  <w:color w:val="0000FF"/>
                  <w:u w:val="single"/>
                  <w:lang w:val="ru-RU"/>
                </w:rPr>
                <w:t>8</w:t>
              </w:r>
              <w:r>
                <w:rPr>
                  <w:rFonts w:ascii="Times New Roman" w:hAnsi="Times New Roman"/>
                  <w:color w:val="0000FF"/>
                  <w:u w:val="single"/>
                </w:rPr>
                <w:t>c</w:t>
              </w:r>
              <w:r w:rsidRPr="00BB4504">
                <w:rPr>
                  <w:rFonts w:ascii="Times New Roman" w:hAnsi="Times New Roman"/>
                  <w:color w:val="0000FF"/>
                  <w:u w:val="single"/>
                  <w:lang w:val="ru-RU"/>
                </w:rPr>
                <w:t>2</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BB4504">
                <w:rPr>
                  <w:rFonts w:ascii="Times New Roman" w:hAnsi="Times New Roman"/>
                  <w:color w:val="0000FF"/>
                  <w:u w:val="single"/>
                  <w:lang w:val="ru-RU"/>
                </w:rPr>
                <w:t>82</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Безопасная эксплуатация бытовых приборов и мест общего пользования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BB4504">
                <w:rPr>
                  <w:rFonts w:ascii="Times New Roman" w:hAnsi="Times New Roman"/>
                  <w:color w:val="0000FF"/>
                  <w:u w:val="single"/>
                  <w:lang w:val="ru-RU"/>
                </w:rPr>
                <w:t>4</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BB4504">
                <w:rPr>
                  <w:rFonts w:ascii="Times New Roman" w:hAnsi="Times New Roman"/>
                  <w:color w:val="0000FF"/>
                  <w:u w:val="single"/>
                  <w:lang w:val="ru-RU"/>
                </w:rPr>
                <w:t>84</w:t>
              </w:r>
            </w:hyperlink>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lastRenderedPageBreak/>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lastRenderedPageBreak/>
              <w:t>8</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авариях на коммунальных системах жизнеобеспечения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BB4504">
                <w:rPr>
                  <w:rFonts w:ascii="Times New Roman" w:hAnsi="Times New Roman"/>
                  <w:color w:val="0000FF"/>
                  <w:u w:val="single"/>
                  <w:lang w:val="ru-RU"/>
                </w:rPr>
                <w:t>51</w:t>
              </w:r>
              <w:r>
                <w:rPr>
                  <w:rFonts w:ascii="Times New Roman" w:hAnsi="Times New Roman"/>
                  <w:color w:val="0000FF"/>
                  <w:u w:val="single"/>
                </w:rPr>
                <w:t>a</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BB4504">
                <w:rPr>
                  <w:rFonts w:ascii="Times New Roman" w:hAnsi="Times New Roman"/>
                  <w:color w:val="0000FF"/>
                  <w:u w:val="single"/>
                  <w:lang w:val="ru-RU"/>
                </w:rPr>
                <w:t>68</w:t>
              </w:r>
              <w:r>
                <w:rPr>
                  <w:rFonts w:ascii="Times New Roman" w:hAnsi="Times New Roman"/>
                  <w:color w:val="0000FF"/>
                  <w:u w:val="single"/>
                </w:rPr>
                <w:t>c</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BB4504">
                <w:rPr>
                  <w:rFonts w:ascii="Times New Roman" w:hAnsi="Times New Roman"/>
                  <w:color w:val="0000FF"/>
                  <w:u w:val="single"/>
                  <w:lang w:val="ru-RU"/>
                </w:rPr>
                <w:t>0</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BB4504">
                <w:rPr>
                  <w:rFonts w:ascii="Times New Roman" w:hAnsi="Times New Roman"/>
                  <w:color w:val="0000FF"/>
                  <w:u w:val="single"/>
                  <w:lang w:val="ru-RU"/>
                </w:rPr>
                <w:t>78</w:t>
              </w:r>
              <w:r>
                <w:rPr>
                  <w:rFonts w:ascii="Times New Roman" w:hAnsi="Times New Roman"/>
                  <w:color w:val="0000FF"/>
                  <w:u w:val="single"/>
                </w:rPr>
                <w:t>e</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BB4504">
                <w:rPr>
                  <w:rFonts w:ascii="Times New Roman" w:hAnsi="Times New Roman"/>
                  <w:color w:val="0000FF"/>
                  <w:u w:val="single"/>
                  <w:lang w:val="ru-RU"/>
                </w:rPr>
                <w:t>946</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Основные опасности в общественных местах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038</w:t>
              </w:r>
              <w:r>
                <w:rPr>
                  <w:rFonts w:ascii="Times New Roman" w:hAnsi="Times New Roman"/>
                  <w:color w:val="0000FF"/>
                  <w:u w:val="single"/>
                </w:rPr>
                <w:t>c</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возникновении массовых беспорядков</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06</w:t>
              </w:r>
              <w:r>
                <w:rPr>
                  <w:rFonts w:ascii="Times New Roman" w:hAnsi="Times New Roman"/>
                  <w:color w:val="0000FF"/>
                  <w:u w:val="single"/>
                </w:rPr>
                <w:t>f</w:t>
              </w:r>
              <w:r w:rsidRPr="00BB4504">
                <w:rPr>
                  <w:rFonts w:ascii="Times New Roman" w:hAnsi="Times New Roman"/>
                  <w:color w:val="0000FF"/>
                  <w:u w:val="single"/>
                  <w:lang w:val="ru-RU"/>
                </w:rPr>
                <w:t>2</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Пожарная безопасность в общественных местах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0</w:t>
              </w:r>
              <w:r>
                <w:rPr>
                  <w:rFonts w:ascii="Times New Roman" w:hAnsi="Times New Roman"/>
                  <w:color w:val="0000FF"/>
                  <w:u w:val="single"/>
                </w:rPr>
                <w:t>a</w:t>
              </w:r>
              <w:r w:rsidRPr="00BB4504">
                <w:rPr>
                  <w:rFonts w:ascii="Times New Roman" w:hAnsi="Times New Roman"/>
                  <w:color w:val="0000FF"/>
                  <w:u w:val="single"/>
                  <w:lang w:val="ru-RU"/>
                </w:rPr>
                <w:t>76</w:t>
              </w:r>
            </w:hyperlink>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Безопасные действия в ситуациях криминогенного и антиобщественного </w:t>
            </w:r>
            <w:r w:rsidRPr="00BB4504">
              <w:rPr>
                <w:rFonts w:ascii="Times New Roman" w:hAnsi="Times New Roman"/>
                <w:color w:val="000000"/>
                <w:sz w:val="24"/>
                <w:lang w:val="ru-RU"/>
              </w:rPr>
              <w:lastRenderedPageBreak/>
              <w:t>характера</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lastRenderedPageBreak/>
              <w:t>17</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Правила безопасного поведения на природе</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0</w:t>
              </w:r>
              <w:r>
                <w:rPr>
                  <w:rFonts w:ascii="Times New Roman" w:hAnsi="Times New Roman"/>
                  <w:color w:val="0000FF"/>
                  <w:u w:val="single"/>
                </w:rPr>
                <w:t>d</w:t>
              </w:r>
              <w:r w:rsidRPr="00BB4504">
                <w:rPr>
                  <w:rFonts w:ascii="Times New Roman" w:hAnsi="Times New Roman"/>
                  <w:color w:val="0000FF"/>
                  <w:u w:val="single"/>
                  <w:lang w:val="ru-RU"/>
                </w:rPr>
                <w:t>96</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автономном существовании в природной среде</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14</w:t>
              </w:r>
              <w:r>
                <w:rPr>
                  <w:rFonts w:ascii="Times New Roman" w:hAnsi="Times New Roman"/>
                  <w:color w:val="0000FF"/>
                  <w:u w:val="single"/>
                </w:rPr>
                <w:t>e</w:t>
              </w:r>
              <w:r w:rsidRPr="00BB4504">
                <w:rPr>
                  <w:rFonts w:ascii="Times New Roman" w:hAnsi="Times New Roman"/>
                  <w:color w:val="0000FF"/>
                  <w:u w:val="single"/>
                  <w:lang w:val="ru-RU"/>
                </w:rPr>
                <w:t>4</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BB4504">
                <w:rPr>
                  <w:rFonts w:ascii="Times New Roman" w:hAnsi="Times New Roman"/>
                  <w:color w:val="0000FF"/>
                  <w:u w:val="single"/>
                  <w:lang w:val="ru-RU"/>
                </w:rPr>
                <w:t>4</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279</w:t>
              </w:r>
              <w:r>
                <w:rPr>
                  <w:rFonts w:ascii="Times New Roman" w:hAnsi="Times New Roman"/>
                  <w:color w:val="0000FF"/>
                  <w:u w:val="single"/>
                </w:rPr>
                <w:t>a</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Предупреждение и защита от инфекционных заболеваний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2</w:t>
              </w:r>
              <w:r>
                <w:rPr>
                  <w:rFonts w:ascii="Times New Roman" w:hAnsi="Times New Roman"/>
                  <w:color w:val="0000FF"/>
                  <w:u w:val="single"/>
                </w:rPr>
                <w:t>c</w:t>
              </w:r>
              <w:r w:rsidRPr="00BB4504">
                <w:rPr>
                  <w:rFonts w:ascii="Times New Roman" w:hAnsi="Times New Roman"/>
                  <w:color w:val="0000FF"/>
                  <w:u w:val="single"/>
                  <w:lang w:val="ru-RU"/>
                </w:rPr>
                <w:t>0</w:t>
              </w:r>
              <w:r>
                <w:rPr>
                  <w:rFonts w:ascii="Times New Roman" w:hAnsi="Times New Roman"/>
                  <w:color w:val="0000FF"/>
                  <w:u w:val="single"/>
                </w:rPr>
                <w:t>e</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Предупреждение и защита от неинфекционных заболеваний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2</w:t>
              </w:r>
              <w:r>
                <w:rPr>
                  <w:rFonts w:ascii="Times New Roman" w:hAnsi="Times New Roman"/>
                  <w:color w:val="0000FF"/>
                  <w:u w:val="single"/>
                </w:rPr>
                <w:t>d</w:t>
              </w:r>
              <w:r w:rsidRPr="00BB4504">
                <w:rPr>
                  <w:rFonts w:ascii="Times New Roman" w:hAnsi="Times New Roman"/>
                  <w:color w:val="0000FF"/>
                  <w:u w:val="single"/>
                  <w:lang w:val="ru-RU"/>
                </w:rPr>
                <w:t>94</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Первая помощь и 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3384</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Первая помощь и 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BB4504">
                <w:rPr>
                  <w:rFonts w:ascii="Times New Roman" w:hAnsi="Times New Roman"/>
                  <w:color w:val="0000FF"/>
                  <w:u w:val="single"/>
                  <w:lang w:val="ru-RU"/>
                </w:rPr>
                <w:t>82</w:t>
              </w:r>
            </w:hyperlink>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Первая помощь и </w:t>
            </w:r>
            <w:r w:rsidRPr="00BB4504">
              <w:rPr>
                <w:rFonts w:ascii="Times New Roman" w:hAnsi="Times New Roman"/>
                <w:color w:val="000000"/>
                <w:sz w:val="24"/>
                <w:lang w:val="ru-RU"/>
              </w:rPr>
              <w:lastRenderedPageBreak/>
              <w:t>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lastRenderedPageBreak/>
              <w:t>26</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Первая помощь и 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3</w:t>
              </w:r>
              <w:r>
                <w:rPr>
                  <w:rFonts w:ascii="Times New Roman" w:hAnsi="Times New Roman"/>
                  <w:color w:val="0000FF"/>
                  <w:u w:val="single"/>
                </w:rPr>
                <w:t>ca</w:t>
              </w:r>
              <w:r w:rsidRPr="00BB4504">
                <w:rPr>
                  <w:rFonts w:ascii="Times New Roman" w:hAnsi="Times New Roman"/>
                  <w:color w:val="0000FF"/>
                  <w:u w:val="single"/>
                  <w:lang w:val="ru-RU"/>
                </w:rPr>
                <w:t>8</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Манипуляция и способы противостоять ей</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3</w:t>
              </w:r>
              <w:r>
                <w:rPr>
                  <w:rFonts w:ascii="Times New Roman" w:hAnsi="Times New Roman"/>
                  <w:color w:val="0000FF"/>
                  <w:u w:val="single"/>
                </w:rPr>
                <w:t>f</w:t>
              </w:r>
              <w:r w:rsidRPr="00BB4504">
                <w:rPr>
                  <w:rFonts w:ascii="Times New Roman" w:hAnsi="Times New Roman"/>
                  <w:color w:val="0000FF"/>
                  <w:u w:val="single"/>
                  <w:lang w:val="ru-RU"/>
                </w:rPr>
                <w:t>82</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Безопасное поведение и современные увлечения молодёжи</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4568</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Общие принципы безопасности в цифровой среде</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4842</w:t>
              </w:r>
            </w:hyperlink>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угрозе теракта</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lastRenderedPageBreak/>
              <w:t>34</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совершении теракта</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6192</w:t>
              </w:r>
            </w:hyperlink>
          </w:p>
        </w:tc>
      </w:tr>
      <w:tr w:rsidR="004416F4">
        <w:trPr>
          <w:trHeight w:val="144"/>
        </w:trPr>
        <w:tc>
          <w:tcPr>
            <w:tcW w:w="3420" w:type="dxa"/>
            <w:gridSpan w:val="2"/>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0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pPr>
          </w:p>
        </w:tc>
      </w:tr>
    </w:tbl>
    <w:p w:rsidR="004416F4" w:rsidRDefault="004416F4">
      <w:pPr>
        <w:sectPr w:rsidR="004416F4">
          <w:pgSz w:w="16383" w:h="11906" w:orient="landscape"/>
          <w:pgMar w:top="1440" w:right="1440" w:bottom="1440" w:left="1440" w:header="0" w:footer="0" w:gutter="0"/>
          <w:cols w:space="720"/>
          <w:formProt w:val="0"/>
          <w:docGrid w:linePitch="100" w:charSpace="4096"/>
        </w:sectPr>
      </w:pPr>
    </w:p>
    <w:p w:rsidR="004416F4" w:rsidRDefault="00BB4504">
      <w:pPr>
        <w:spacing w:after="0"/>
        <w:ind w:left="120"/>
      </w:pPr>
      <w:r>
        <w:rPr>
          <w:rFonts w:ascii="Times New Roman" w:hAnsi="Times New Roman"/>
          <w:b/>
          <w:color w:val="000000"/>
          <w:sz w:val="28"/>
        </w:rPr>
        <w:lastRenderedPageBreak/>
        <w:t xml:space="preserve"> 9 КЛАСС </w:t>
      </w:r>
    </w:p>
    <w:tbl>
      <w:tblPr>
        <w:tblW w:w="13594" w:type="dxa"/>
        <w:tblInd w:w="107" w:type="dxa"/>
        <w:tblLayout w:type="fixed"/>
        <w:tblCellMar>
          <w:top w:w="50" w:type="dxa"/>
          <w:left w:w="100" w:type="dxa"/>
        </w:tblCellMar>
        <w:tblLook w:val="04A0"/>
      </w:tblPr>
      <w:tblGrid>
        <w:gridCol w:w="540"/>
        <w:gridCol w:w="2881"/>
        <w:gridCol w:w="1187"/>
        <w:gridCol w:w="2184"/>
        <w:gridCol w:w="2327"/>
        <w:gridCol w:w="1651"/>
        <w:gridCol w:w="2824"/>
      </w:tblGrid>
      <w:tr w:rsidR="004416F4">
        <w:trPr>
          <w:trHeight w:val="144"/>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r>
              <w:rPr>
                <w:rFonts w:ascii="Times New Roman" w:hAnsi="Times New Roman"/>
                <w:b/>
                <w:color w:val="000000"/>
                <w:sz w:val="24"/>
              </w:rPr>
              <w:t xml:space="preserve">№ п/п </w:t>
            </w:r>
          </w:p>
          <w:p w:rsidR="004416F4" w:rsidRDefault="004416F4">
            <w:pPr>
              <w:widowControl w:val="0"/>
              <w:spacing w:after="0"/>
              <w:ind w:left="135"/>
            </w:pP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416F4" w:rsidRDefault="004416F4">
            <w:pPr>
              <w:widowControl w:val="0"/>
              <w:spacing w:after="0"/>
              <w:ind w:left="135"/>
            </w:pPr>
          </w:p>
        </w:tc>
      </w:tr>
      <w:tr w:rsidR="004416F4">
        <w:trPr>
          <w:trHeight w:val="144"/>
        </w:trPr>
        <w:tc>
          <w:tcPr>
            <w:tcW w:w="539" w:type="dxa"/>
            <w:vMerge/>
            <w:tcBorders>
              <w:left w:val="single" w:sz="6" w:space="0" w:color="000000"/>
              <w:bottom w:val="single" w:sz="6" w:space="0" w:color="000000"/>
              <w:right w:val="single" w:sz="6" w:space="0" w:color="000000"/>
            </w:tcBorders>
          </w:tcPr>
          <w:p w:rsidR="004416F4" w:rsidRDefault="004416F4">
            <w:pPr>
              <w:widowControl w:val="0"/>
            </w:pPr>
          </w:p>
        </w:tc>
        <w:tc>
          <w:tcPr>
            <w:tcW w:w="2881" w:type="dxa"/>
            <w:vMerge/>
            <w:tcBorders>
              <w:left w:val="single" w:sz="6" w:space="0" w:color="000000"/>
              <w:bottom w:val="single" w:sz="6" w:space="0" w:color="000000"/>
              <w:right w:val="single" w:sz="6" w:space="0" w:color="000000"/>
            </w:tcBorders>
          </w:tcPr>
          <w:p w:rsidR="004416F4" w:rsidRDefault="004416F4">
            <w:pPr>
              <w:widowControl w:val="0"/>
            </w:pP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416F4" w:rsidRDefault="004416F4">
            <w:pPr>
              <w:widowControl w:val="0"/>
              <w:spacing w:after="0"/>
              <w:ind w:left="135"/>
            </w:pPr>
          </w:p>
        </w:tc>
        <w:tc>
          <w:tcPr>
            <w:tcW w:w="1651" w:type="dxa"/>
            <w:vMerge/>
            <w:tcBorders>
              <w:left w:val="single" w:sz="6" w:space="0" w:color="000000"/>
              <w:bottom w:val="single" w:sz="6" w:space="0" w:color="000000"/>
              <w:right w:val="single" w:sz="6" w:space="0" w:color="000000"/>
            </w:tcBorders>
          </w:tcPr>
          <w:p w:rsidR="004416F4" w:rsidRDefault="004416F4">
            <w:pPr>
              <w:widowControl w:val="0"/>
            </w:pPr>
          </w:p>
        </w:tc>
        <w:tc>
          <w:tcPr>
            <w:tcW w:w="2824" w:type="dxa"/>
            <w:vMerge/>
            <w:tcBorders>
              <w:left w:val="single" w:sz="6" w:space="0" w:color="000000"/>
              <w:bottom w:val="single" w:sz="6" w:space="0" w:color="000000"/>
              <w:right w:val="single" w:sz="6" w:space="0" w:color="000000"/>
            </w:tcBorders>
          </w:tcPr>
          <w:p w:rsidR="004416F4" w:rsidRDefault="004416F4">
            <w:pPr>
              <w:widowControl w:val="0"/>
            </w:pPr>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BB4504">
                <w:rPr>
                  <w:rFonts w:ascii="Times New Roman" w:hAnsi="Times New Roman"/>
                  <w:color w:val="0000FF"/>
                  <w:u w:val="single"/>
                  <w:lang w:val="ru-RU"/>
                </w:rPr>
                <w:t>78</w:t>
              </w:r>
              <w:r>
                <w:rPr>
                  <w:rFonts w:ascii="Times New Roman" w:hAnsi="Times New Roman"/>
                  <w:color w:val="0000FF"/>
                  <w:u w:val="single"/>
                </w:rPr>
                <w:t>e</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BB4504">
                <w:rPr>
                  <w:rFonts w:ascii="Times New Roman" w:hAnsi="Times New Roman"/>
                  <w:color w:val="0000FF"/>
                  <w:u w:val="single"/>
                  <w:lang w:val="ru-RU"/>
                </w:rPr>
                <w:t>946</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дорожно-транспортных происшествиях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BB4504">
                <w:rPr>
                  <w:rFonts w:ascii="Times New Roman" w:hAnsi="Times New Roman"/>
                  <w:color w:val="0000FF"/>
                  <w:u w:val="single"/>
                  <w:lang w:val="ru-RU"/>
                </w:rPr>
                <w:t>0</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Безопасность пассажиров на различных видах транспорта</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BB4504">
                <w:rPr>
                  <w:rFonts w:ascii="Times New Roman" w:hAnsi="Times New Roman"/>
                  <w:color w:val="0000FF"/>
                  <w:u w:val="single"/>
                  <w:lang w:val="ru-RU"/>
                </w:rPr>
                <w:t>42</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Первая помощь при чрезвычайных ситуациях на транспорте</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0210</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Пожарная безопасность </w:t>
            </w:r>
            <w:r w:rsidRPr="00BB4504">
              <w:rPr>
                <w:rFonts w:ascii="Times New Roman" w:hAnsi="Times New Roman"/>
                <w:color w:val="000000"/>
                <w:sz w:val="24"/>
                <w:lang w:val="ru-RU"/>
              </w:rPr>
              <w:lastRenderedPageBreak/>
              <w:t>в общественных местах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0</w:t>
              </w:r>
              <w:r>
                <w:rPr>
                  <w:rFonts w:ascii="Times New Roman" w:hAnsi="Times New Roman"/>
                  <w:color w:val="0000FF"/>
                  <w:u w:val="single"/>
                </w:rPr>
                <w:t>c</w:t>
              </w:r>
              <w:r w:rsidRPr="00BB4504">
                <w:rPr>
                  <w:rFonts w:ascii="Times New Roman" w:hAnsi="Times New Roman"/>
                  <w:color w:val="0000FF"/>
                  <w:u w:val="single"/>
                  <w:lang w:val="ru-RU"/>
                </w:rPr>
                <w:t>10</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lastRenderedPageBreak/>
              <w:t>8</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0</w:t>
              </w:r>
              <w:r>
                <w:rPr>
                  <w:rFonts w:ascii="Times New Roman" w:hAnsi="Times New Roman"/>
                  <w:color w:val="0000FF"/>
                  <w:u w:val="single"/>
                </w:rPr>
                <w:t>c</w:t>
              </w:r>
              <w:r w:rsidRPr="00BB4504">
                <w:rPr>
                  <w:rFonts w:ascii="Times New Roman" w:hAnsi="Times New Roman"/>
                  <w:color w:val="0000FF"/>
                  <w:u w:val="single"/>
                  <w:lang w:val="ru-RU"/>
                </w:rPr>
                <w:t>10</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автономном существовании в природной среде</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14</w:t>
              </w:r>
              <w:r>
                <w:rPr>
                  <w:rFonts w:ascii="Times New Roman" w:hAnsi="Times New Roman"/>
                  <w:color w:val="0000FF"/>
                  <w:u w:val="single"/>
                </w:rPr>
                <w:t>e</w:t>
              </w:r>
              <w:r w:rsidRPr="00BB4504">
                <w:rPr>
                  <w:rFonts w:ascii="Times New Roman" w:hAnsi="Times New Roman"/>
                  <w:color w:val="0000FF"/>
                  <w:u w:val="single"/>
                  <w:lang w:val="ru-RU"/>
                </w:rPr>
                <w:t>4</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Пожарная безопасность в природной среде</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1</w:t>
              </w:r>
              <w:r>
                <w:rPr>
                  <w:rFonts w:ascii="Times New Roman" w:hAnsi="Times New Roman"/>
                  <w:color w:val="0000FF"/>
                  <w:u w:val="single"/>
                </w:rPr>
                <w:t>ac</w:t>
              </w:r>
              <w:r w:rsidRPr="00BB4504">
                <w:rPr>
                  <w:rFonts w:ascii="Times New Roman" w:hAnsi="Times New Roman"/>
                  <w:color w:val="0000FF"/>
                  <w:u w:val="single"/>
                  <w:lang w:val="ru-RU"/>
                </w:rPr>
                <w:t>0</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BB4504">
                <w:rPr>
                  <w:rFonts w:ascii="Times New Roman" w:hAnsi="Times New Roman"/>
                  <w:color w:val="0000FF"/>
                  <w:u w:val="single"/>
                  <w:lang w:val="ru-RU"/>
                </w:rPr>
                <w:t>4</w:t>
              </w:r>
            </w:hyperlink>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угрозе наводнения, цунами</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209</w:instrText>
            </w:r>
            <w:r w:rsidR="001125EA">
              <w:instrText>c</w:instrText>
            </w:r>
            <w:r w:rsidR="001125EA" w:rsidRPr="00F94079">
              <w:rPr>
                <w:lang w:val="ru-RU"/>
              </w:rPr>
              <w:instrText>"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209</w:t>
            </w:r>
            <w:r>
              <w:rPr>
                <w:rFonts w:ascii="Times New Roman" w:hAnsi="Times New Roman"/>
                <w:color w:val="0000FF"/>
                <w:u w:val="single"/>
              </w:rPr>
              <w:t>c</w:t>
            </w:r>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урагане, буре, смерче, грозе</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222</w:instrText>
            </w:r>
            <w:r w:rsidR="001125EA">
              <w:instrText>c</w:instrText>
            </w:r>
            <w:r w:rsidR="001125EA" w:rsidRPr="00F94079">
              <w:rPr>
                <w:lang w:val="ru-RU"/>
              </w:rPr>
              <w:instrText>"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222</w:t>
            </w:r>
            <w:r>
              <w:rPr>
                <w:rFonts w:ascii="Times New Roman" w:hAnsi="Times New Roman"/>
                <w:color w:val="0000FF"/>
                <w:u w:val="single"/>
              </w:rPr>
              <w:t>c</w:t>
            </w:r>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угрозе землетрясения, извержения вулкана</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23</w:instrText>
            </w:r>
            <w:r w:rsidR="001125EA">
              <w:instrText>a</w:instrText>
            </w:r>
            <w:r w:rsidR="001125EA" w:rsidRPr="00F94079">
              <w:rPr>
                <w:lang w:val="ru-RU"/>
              </w:rPr>
              <w:instrText>8"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23</w:t>
            </w:r>
            <w:r>
              <w:rPr>
                <w:rFonts w:ascii="Times New Roman" w:hAnsi="Times New Roman"/>
                <w:color w:val="0000FF"/>
                <w:u w:val="single"/>
              </w:rPr>
              <w:t>a</w:t>
            </w:r>
            <w:r w:rsidRPr="00BB4504">
              <w:rPr>
                <w:rFonts w:ascii="Times New Roman" w:hAnsi="Times New Roman"/>
                <w:color w:val="0000FF"/>
                <w:u w:val="single"/>
                <w:lang w:val="ru-RU"/>
              </w:rPr>
              <w:t>8</w:t>
            </w:r>
            <w:r w:rsidR="001125EA">
              <w:fldChar w:fldCharType="end"/>
            </w:r>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lastRenderedPageBreak/>
              <w:t>16</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Экология и её значение для устойчивого развития общества</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Психическое здоровье и психологическое благополучие</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3078"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3078</w:t>
            </w:r>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Первая помощь и 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350</w:instrText>
            </w:r>
            <w:r w:rsidR="001125EA">
              <w:instrText>a</w:instrText>
            </w:r>
            <w:r w:rsidR="001125EA" w:rsidRPr="00F94079">
              <w:rPr>
                <w:lang w:val="ru-RU"/>
              </w:rPr>
              <w:instrText>"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350</w:t>
            </w:r>
            <w:r>
              <w:rPr>
                <w:rFonts w:ascii="Times New Roman" w:hAnsi="Times New Roman"/>
                <w:color w:val="0000FF"/>
                <w:u w:val="single"/>
              </w:rPr>
              <w:t>a</w:t>
            </w:r>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Первая помощь и 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367</w:instrText>
            </w:r>
            <w:r w:rsidR="001125EA">
              <w:instrText>c</w:instrText>
            </w:r>
            <w:r w:rsidR="001125EA" w:rsidRPr="00F94079">
              <w:rPr>
                <w:lang w:val="ru-RU"/>
              </w:rPr>
              <w:instrText>"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367</w:t>
            </w:r>
            <w:r>
              <w:rPr>
                <w:rFonts w:ascii="Times New Roman" w:hAnsi="Times New Roman"/>
                <w:color w:val="0000FF"/>
                <w:u w:val="single"/>
              </w:rPr>
              <w:t>c</w:t>
            </w:r>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3</w:instrText>
            </w:r>
            <w:r w:rsidR="001125EA">
              <w:instrText>ca</w:instrText>
            </w:r>
            <w:r w:rsidR="001125EA" w:rsidRPr="00F94079">
              <w:rPr>
                <w:lang w:val="ru-RU"/>
              </w:rPr>
              <w:instrText>8"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3</w:t>
            </w:r>
            <w:r>
              <w:rPr>
                <w:rFonts w:ascii="Times New Roman" w:hAnsi="Times New Roman"/>
                <w:color w:val="0000FF"/>
                <w:u w:val="single"/>
              </w:rPr>
              <w:t>ca</w:t>
            </w:r>
            <w:r w:rsidRPr="00BB4504">
              <w:rPr>
                <w:rFonts w:ascii="Times New Roman" w:hAnsi="Times New Roman"/>
                <w:color w:val="0000FF"/>
                <w:u w:val="single"/>
                <w:lang w:val="ru-RU"/>
              </w:rPr>
              <w:t>8</w:t>
            </w:r>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способы избегания и разрешения конфликтных ситуаций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425</w:instrText>
            </w:r>
            <w:r w:rsidR="001125EA">
              <w:instrText>c</w:instrText>
            </w:r>
            <w:r w:rsidR="001125EA" w:rsidRPr="00F94079">
              <w:rPr>
                <w:lang w:val="ru-RU"/>
              </w:rPr>
              <w:instrText>"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425</w:t>
            </w:r>
            <w:r>
              <w:rPr>
                <w:rFonts w:ascii="Times New Roman" w:hAnsi="Times New Roman"/>
                <w:color w:val="0000FF"/>
                <w:u w:val="single"/>
              </w:rPr>
              <w:t>c</w:t>
            </w:r>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Манипуляция и способы противостоять ей</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40</w:instrText>
            </w:r>
            <w:r w:rsidR="001125EA">
              <w:instrText>ea</w:instrText>
            </w:r>
            <w:r w:rsidR="001125EA" w:rsidRPr="00F94079">
              <w:rPr>
                <w:lang w:val="ru-RU"/>
              </w:rPr>
              <w:instrText>"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40</w:t>
            </w:r>
            <w:r>
              <w:rPr>
                <w:rFonts w:ascii="Times New Roman" w:hAnsi="Times New Roman"/>
                <w:color w:val="0000FF"/>
                <w:u w:val="single"/>
              </w:rPr>
              <w:t>ea</w:t>
            </w:r>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Безопасное поведение и современные увлечения молодёжи</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4568"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4568</w:t>
            </w:r>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Опасные программы и явления цифровой среды</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4842"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4842</w:t>
            </w:r>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lastRenderedPageBreak/>
              <w:t>25</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46</w:instrText>
            </w:r>
            <w:r w:rsidR="001125EA">
              <w:instrText>da</w:instrText>
            </w:r>
            <w:r w:rsidR="001125EA" w:rsidRPr="00F94079">
              <w:rPr>
                <w:lang w:val="ru-RU"/>
              </w:rPr>
              <w:instrText>"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46</w:t>
            </w:r>
            <w:proofErr w:type="spellStart"/>
            <w:r>
              <w:rPr>
                <w:rFonts w:ascii="Times New Roman" w:hAnsi="Times New Roman"/>
                <w:color w:val="0000FF"/>
                <w:u w:val="single"/>
              </w:rPr>
              <w:t>da</w:t>
            </w:r>
            <w:proofErr w:type="spellEnd"/>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Деструктивные течения в Интернете и защита от них</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4</w:instrText>
            </w:r>
            <w:r w:rsidR="001125EA">
              <w:instrText>d</w:instrText>
            </w:r>
            <w:r w:rsidR="001125EA" w:rsidRPr="00F94079">
              <w:rPr>
                <w:lang w:val="ru-RU"/>
              </w:rPr>
              <w:instrText>4</w:instrText>
            </w:r>
            <w:r w:rsidR="001125EA">
              <w:instrText>c</w:instrText>
            </w:r>
            <w:r w:rsidR="001125EA" w:rsidRPr="00F94079">
              <w:rPr>
                <w:lang w:val="ru-RU"/>
              </w:rPr>
              <w:instrText>"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4</w:t>
            </w:r>
            <w:r>
              <w:rPr>
                <w:rFonts w:ascii="Times New Roman" w:hAnsi="Times New Roman"/>
                <w:color w:val="0000FF"/>
                <w:u w:val="single"/>
              </w:rPr>
              <w:t>d</w:t>
            </w:r>
            <w:r w:rsidRPr="00BB4504">
              <w:rPr>
                <w:rFonts w:ascii="Times New Roman" w:hAnsi="Times New Roman"/>
                <w:color w:val="0000FF"/>
                <w:u w:val="single"/>
                <w:lang w:val="ru-RU"/>
              </w:rPr>
              <w:t>4</w:t>
            </w:r>
            <w:r>
              <w:rPr>
                <w:rFonts w:ascii="Times New Roman" w:hAnsi="Times New Roman"/>
                <w:color w:val="0000FF"/>
                <w:u w:val="single"/>
              </w:rPr>
              <w:t>c</w:t>
            </w:r>
            <w:r w:rsidR="001125EA">
              <w:fldChar w:fldCharType="end"/>
            </w:r>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угрозе теракта</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совершении теракта</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Безопасные действия при совершении теракта</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6192"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6192</w:t>
            </w:r>
            <w:r w:rsidR="001125EA">
              <w:fldChar w:fldCharType="end"/>
            </w:r>
          </w:p>
        </w:tc>
      </w:tr>
      <w:tr w:rsidR="004416F4">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Роль личности, общества и государства в предупреждении и ликвидации </w:t>
            </w:r>
            <w:r w:rsidRPr="00BB4504">
              <w:rPr>
                <w:rFonts w:ascii="Times New Roman" w:hAnsi="Times New Roman"/>
                <w:color w:val="000000"/>
                <w:sz w:val="24"/>
                <w:lang w:val="ru-RU"/>
              </w:rPr>
              <w:lastRenderedPageBreak/>
              <w:t>чрезвычайных ситуаций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lastRenderedPageBreak/>
              <w:t>33</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Мероприятия по предупреждению и ликвидации чрезвычайных ситуаций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644</w:instrText>
            </w:r>
            <w:r w:rsidR="001125EA">
              <w:instrText>e</w:instrText>
            </w:r>
            <w:r w:rsidR="001125EA" w:rsidRPr="00F94079">
              <w:rPr>
                <w:lang w:val="ru-RU"/>
              </w:rPr>
              <w:instrText>"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644</w:t>
            </w:r>
            <w:r>
              <w:rPr>
                <w:rFonts w:ascii="Times New Roman" w:hAnsi="Times New Roman"/>
                <w:color w:val="0000FF"/>
                <w:u w:val="single"/>
              </w:rPr>
              <w:t>e</w:t>
            </w:r>
            <w:r w:rsidR="001125EA">
              <w:fldChar w:fldCharType="end"/>
            </w:r>
          </w:p>
        </w:tc>
      </w:tr>
      <w:tr w:rsidR="004416F4" w:rsidRPr="00F94079">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pPr>
            <w:r>
              <w:rPr>
                <w:rFonts w:ascii="Times New Roman" w:hAnsi="Times New Roman"/>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Мероприятия по предупреждению и ликвидации чрезвычайных ситуаций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 xml:space="preserve">Библиотека ЦОК </w:t>
            </w:r>
            <w:r w:rsidR="001125EA">
              <w:fldChar w:fldCharType="begin"/>
            </w:r>
            <w:r w:rsidR="001125EA">
              <w:instrText>HYPERLINK</w:instrText>
            </w:r>
            <w:r w:rsidR="001125EA" w:rsidRPr="00F94079">
              <w:rPr>
                <w:lang w:val="ru-RU"/>
              </w:rPr>
              <w:instrText xml:space="preserve"> "</w:instrText>
            </w:r>
            <w:r w:rsidR="001125EA">
              <w:instrText>https</w:instrText>
            </w:r>
            <w:r w:rsidR="001125EA" w:rsidRPr="00F94079">
              <w:rPr>
                <w:lang w:val="ru-RU"/>
              </w:rPr>
              <w:instrText>://</w:instrText>
            </w:r>
            <w:r w:rsidR="001125EA">
              <w:instrText>m</w:instrText>
            </w:r>
            <w:r w:rsidR="001125EA" w:rsidRPr="00F94079">
              <w:rPr>
                <w:lang w:val="ru-RU"/>
              </w:rPr>
              <w:instrText>.</w:instrText>
            </w:r>
            <w:r w:rsidR="001125EA">
              <w:instrText>edsoo</w:instrText>
            </w:r>
            <w:r w:rsidR="001125EA" w:rsidRPr="00F94079">
              <w:rPr>
                <w:lang w:val="ru-RU"/>
              </w:rPr>
              <w:instrText>.</w:instrText>
            </w:r>
            <w:r w:rsidR="001125EA">
              <w:instrText>ru</w:instrText>
            </w:r>
            <w:r w:rsidR="001125EA" w:rsidRPr="00F94079">
              <w:rPr>
                <w:lang w:val="ru-RU"/>
              </w:rPr>
              <w:instrText>/</w:instrText>
            </w:r>
            <w:r w:rsidR="001125EA">
              <w:instrText>f</w:instrText>
            </w:r>
            <w:r w:rsidR="001125EA" w:rsidRPr="00F94079">
              <w:rPr>
                <w:lang w:val="ru-RU"/>
              </w:rPr>
              <w:instrText>5</w:instrText>
            </w:r>
            <w:r w:rsidR="001125EA">
              <w:instrText>eb</w:instrText>
            </w:r>
            <w:r w:rsidR="001125EA" w:rsidRPr="00F94079">
              <w:rPr>
                <w:lang w:val="ru-RU"/>
              </w:rPr>
              <w:instrText>65</w:instrText>
            </w:r>
            <w:r w:rsidR="001125EA">
              <w:instrText>c</w:instrText>
            </w:r>
            <w:r w:rsidR="001125EA" w:rsidRPr="00F94079">
              <w:rPr>
                <w:lang w:val="ru-RU"/>
              </w:rPr>
              <w:instrText>0" \</w:instrText>
            </w:r>
            <w:r w:rsidR="001125EA">
              <w:instrText>h</w:instrText>
            </w:r>
            <w:r w:rsidR="001125EA">
              <w:fldChar w:fldCharType="separate"/>
            </w:r>
            <w:r>
              <w:rPr>
                <w:rFonts w:ascii="Times New Roman" w:hAnsi="Times New Roman"/>
                <w:color w:val="0000FF"/>
                <w:u w:val="single"/>
              </w:rPr>
              <w:t>https</w:t>
            </w:r>
            <w:r w:rsidRPr="00BB4504">
              <w:rPr>
                <w:rFonts w:ascii="Times New Roman" w:hAnsi="Times New Roman"/>
                <w:color w:val="0000FF"/>
                <w:u w:val="single"/>
                <w:lang w:val="ru-RU"/>
              </w:rPr>
              <w:t>://</w:t>
            </w:r>
            <w:r>
              <w:rPr>
                <w:rFonts w:ascii="Times New Roman" w:hAnsi="Times New Roman"/>
                <w:color w:val="0000FF"/>
                <w:u w:val="single"/>
              </w:rPr>
              <w:t>m</w:t>
            </w:r>
            <w:r w:rsidRPr="00BB45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45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4504">
              <w:rPr>
                <w:rFonts w:ascii="Times New Roman" w:hAnsi="Times New Roman"/>
                <w:color w:val="0000FF"/>
                <w:u w:val="single"/>
                <w:lang w:val="ru-RU"/>
              </w:rPr>
              <w:t>/</w:t>
            </w:r>
            <w:r>
              <w:rPr>
                <w:rFonts w:ascii="Times New Roman" w:hAnsi="Times New Roman"/>
                <w:color w:val="0000FF"/>
                <w:u w:val="single"/>
              </w:rPr>
              <w:t>f</w:t>
            </w:r>
            <w:r w:rsidRPr="00BB45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B4504">
              <w:rPr>
                <w:rFonts w:ascii="Times New Roman" w:hAnsi="Times New Roman"/>
                <w:color w:val="0000FF"/>
                <w:u w:val="single"/>
                <w:lang w:val="ru-RU"/>
              </w:rPr>
              <w:t>65</w:t>
            </w:r>
            <w:r>
              <w:rPr>
                <w:rFonts w:ascii="Times New Roman" w:hAnsi="Times New Roman"/>
                <w:color w:val="0000FF"/>
                <w:u w:val="single"/>
              </w:rPr>
              <w:t>c</w:t>
            </w:r>
            <w:r w:rsidRPr="00BB4504">
              <w:rPr>
                <w:rFonts w:ascii="Times New Roman" w:hAnsi="Times New Roman"/>
                <w:color w:val="0000FF"/>
                <w:u w:val="single"/>
                <w:lang w:val="ru-RU"/>
              </w:rPr>
              <w:t>0</w:t>
            </w:r>
            <w:r w:rsidR="001125EA">
              <w:fldChar w:fldCharType="end"/>
            </w:r>
          </w:p>
        </w:tc>
      </w:tr>
      <w:tr w:rsidR="004416F4">
        <w:trPr>
          <w:trHeight w:val="144"/>
        </w:trPr>
        <w:tc>
          <w:tcPr>
            <w:tcW w:w="3420" w:type="dxa"/>
            <w:gridSpan w:val="2"/>
            <w:tcBorders>
              <w:top w:val="single" w:sz="6" w:space="0" w:color="000000"/>
              <w:left w:val="single" w:sz="6" w:space="0" w:color="000000"/>
              <w:bottom w:val="single" w:sz="6" w:space="0" w:color="000000"/>
              <w:right w:val="single" w:sz="6" w:space="0" w:color="000000"/>
            </w:tcBorders>
            <w:vAlign w:val="center"/>
          </w:tcPr>
          <w:p w:rsidR="004416F4" w:rsidRPr="00BB4504" w:rsidRDefault="00BB4504">
            <w:pPr>
              <w:widowControl w:val="0"/>
              <w:spacing w:after="0"/>
              <w:ind w:left="135"/>
              <w:rPr>
                <w:lang w:val="ru-RU"/>
              </w:rPr>
            </w:pPr>
            <w:r w:rsidRPr="00BB4504">
              <w:rPr>
                <w:rFonts w:ascii="Times New Roman" w:hAnsi="Times New Roman"/>
                <w:color w:val="000000"/>
                <w:sz w:val="24"/>
                <w:lang w:val="ru-RU"/>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sidRPr="00BB450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0 </w:t>
            </w:r>
          </w:p>
        </w:tc>
        <w:tc>
          <w:tcPr>
            <w:tcW w:w="2327" w:type="dxa"/>
            <w:tcBorders>
              <w:top w:val="single" w:sz="6" w:space="0" w:color="000000"/>
              <w:left w:val="single" w:sz="6" w:space="0" w:color="000000"/>
              <w:bottom w:val="single" w:sz="6" w:space="0" w:color="000000"/>
              <w:right w:val="single" w:sz="6" w:space="0" w:color="000000"/>
            </w:tcBorders>
            <w:vAlign w:val="center"/>
          </w:tcPr>
          <w:p w:rsidR="004416F4" w:rsidRDefault="00BB4504">
            <w:pPr>
              <w:widowControl w:val="0"/>
              <w:spacing w:after="0" w:line="276" w:lineRule="exact"/>
              <w:ind w:left="135"/>
              <w:jc w:val="center"/>
            </w:pPr>
            <w:r>
              <w:rPr>
                <w:rFonts w:ascii="Times New Roman" w:hAnsi="Times New Roman"/>
                <w:color w:val="000000"/>
                <w:sz w:val="24"/>
              </w:rPr>
              <w:t xml:space="preserve"> 0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rsidR="004416F4" w:rsidRDefault="004416F4">
            <w:pPr>
              <w:widowControl w:val="0"/>
            </w:pPr>
          </w:p>
        </w:tc>
      </w:tr>
    </w:tbl>
    <w:p w:rsidR="004416F4" w:rsidRDefault="004416F4">
      <w:pPr>
        <w:sectPr w:rsidR="004416F4">
          <w:pgSz w:w="16383" w:h="11906" w:orient="landscape"/>
          <w:pgMar w:top="1440" w:right="1440" w:bottom="1440" w:left="1440" w:header="0" w:footer="0" w:gutter="0"/>
          <w:cols w:space="720"/>
          <w:formProt w:val="0"/>
          <w:docGrid w:linePitch="100" w:charSpace="4096"/>
        </w:sectPr>
      </w:pPr>
    </w:p>
    <w:p w:rsidR="004416F4" w:rsidRDefault="004416F4">
      <w:pPr>
        <w:sectPr w:rsidR="004416F4">
          <w:pgSz w:w="16383" w:h="11906" w:orient="landscape"/>
          <w:pgMar w:top="1440" w:right="1440" w:bottom="1440" w:left="1440" w:header="0" w:footer="0" w:gutter="0"/>
          <w:cols w:space="720"/>
          <w:formProt w:val="0"/>
          <w:docGrid w:linePitch="100" w:charSpace="4096"/>
        </w:sectPr>
      </w:pPr>
      <w:bookmarkStart w:id="9" w:name="block-17894689"/>
      <w:bookmarkEnd w:id="9"/>
    </w:p>
    <w:p w:rsidR="004416F4" w:rsidRDefault="00BB4504">
      <w:pPr>
        <w:spacing w:after="0"/>
        <w:ind w:left="120"/>
      </w:pPr>
      <w:bookmarkStart w:id="10" w:name="block-17894692_Копия_1"/>
      <w:r>
        <w:rPr>
          <w:rFonts w:ascii="Times New Roman" w:hAnsi="Times New Roman"/>
          <w:b/>
          <w:color w:val="000000"/>
          <w:sz w:val="28"/>
        </w:rPr>
        <w:lastRenderedPageBreak/>
        <w:t>УЧЕБНО-МЕТОДИЧЕСКОЕ ОБЕСПЕЧЕНИЕ ОБРАЗОВАТЕЛЬНОГО ПРОЦЕССА</w:t>
      </w:r>
    </w:p>
    <w:p w:rsidR="004416F4" w:rsidRDefault="00BB4504">
      <w:pPr>
        <w:spacing w:after="0" w:line="480" w:lineRule="exact"/>
        <w:ind w:left="120"/>
      </w:pPr>
      <w:r>
        <w:rPr>
          <w:rFonts w:ascii="Times New Roman" w:hAnsi="Times New Roman"/>
          <w:b/>
          <w:color w:val="000000"/>
          <w:sz w:val="28"/>
        </w:rPr>
        <w:t>ОБЯЗАТЕЛЬНЫЕ УЧЕБНЫЕ МАТЕРИАЛЫ ДЛЯ УЧЕНИКА</w:t>
      </w:r>
    </w:p>
    <w:p w:rsidR="004416F4" w:rsidRDefault="00BB4504">
      <w:pPr>
        <w:spacing w:after="0" w:line="480" w:lineRule="exact"/>
        <w:ind w:left="120"/>
      </w:pPr>
      <w:r>
        <w:rPr>
          <w:rFonts w:ascii="Times New Roman" w:hAnsi="Times New Roman"/>
          <w:color w:val="000000"/>
          <w:sz w:val="28"/>
        </w:rPr>
        <w:t>​‌‌​</w:t>
      </w:r>
    </w:p>
    <w:p w:rsidR="004416F4" w:rsidRDefault="00BB4504">
      <w:pPr>
        <w:spacing w:after="0" w:line="480" w:lineRule="exact"/>
        <w:ind w:left="120"/>
      </w:pPr>
      <w:r>
        <w:rPr>
          <w:rFonts w:ascii="Times New Roman" w:hAnsi="Times New Roman"/>
          <w:color w:val="000000"/>
          <w:sz w:val="28"/>
        </w:rPr>
        <w:t>​‌‌</w:t>
      </w:r>
    </w:p>
    <w:p w:rsidR="004416F4" w:rsidRDefault="00BB4504">
      <w:pPr>
        <w:spacing w:after="0"/>
        <w:ind w:left="120"/>
      </w:pPr>
      <w:r>
        <w:rPr>
          <w:rFonts w:ascii="Times New Roman" w:hAnsi="Times New Roman"/>
          <w:color w:val="000000"/>
          <w:sz w:val="28"/>
        </w:rPr>
        <w:t>​</w:t>
      </w:r>
    </w:p>
    <w:p w:rsidR="004416F4" w:rsidRDefault="00BB4504">
      <w:pPr>
        <w:spacing w:after="0" w:line="480" w:lineRule="exact"/>
        <w:ind w:left="120"/>
      </w:pPr>
      <w:r>
        <w:rPr>
          <w:rFonts w:ascii="Times New Roman" w:hAnsi="Times New Roman"/>
          <w:b/>
          <w:color w:val="000000"/>
          <w:sz w:val="28"/>
        </w:rPr>
        <w:t>МЕТОДИЧЕСКИЕ МАТЕРИАЛЫ ДЛЯ УЧИТЕЛЯ</w:t>
      </w:r>
    </w:p>
    <w:p w:rsidR="004416F4" w:rsidRDefault="00BB4504">
      <w:pPr>
        <w:spacing w:after="0" w:line="480" w:lineRule="exact"/>
        <w:ind w:left="120"/>
      </w:pPr>
      <w:r>
        <w:rPr>
          <w:rFonts w:ascii="Times New Roman" w:hAnsi="Times New Roman"/>
          <w:color w:val="000000"/>
          <w:sz w:val="28"/>
        </w:rPr>
        <w:t>​‌‌​</w:t>
      </w:r>
    </w:p>
    <w:p w:rsidR="004416F4" w:rsidRDefault="004416F4">
      <w:pPr>
        <w:spacing w:after="0"/>
        <w:ind w:left="120"/>
      </w:pPr>
    </w:p>
    <w:p w:rsidR="004416F4" w:rsidRPr="00BB4504" w:rsidRDefault="00BB4504">
      <w:pPr>
        <w:spacing w:after="0" w:line="480" w:lineRule="exact"/>
        <w:ind w:left="120"/>
        <w:rPr>
          <w:lang w:val="ru-RU"/>
        </w:rPr>
      </w:pPr>
      <w:r w:rsidRPr="00BB4504">
        <w:rPr>
          <w:rFonts w:ascii="Times New Roman" w:hAnsi="Times New Roman"/>
          <w:b/>
          <w:color w:val="000000"/>
          <w:sz w:val="28"/>
          <w:lang w:val="ru-RU"/>
        </w:rPr>
        <w:t>ЦИФРОВЫЕ ОБРАЗОВАТЕЛЬНЫЕ РЕСУРСЫ И РЕСУРСЫ СЕТИ ИНТЕРНЕТ</w:t>
      </w:r>
    </w:p>
    <w:p w:rsidR="004416F4" w:rsidRDefault="00BB4504">
      <w:pPr>
        <w:spacing w:after="0" w:line="480" w:lineRule="exact"/>
        <w:ind w:left="120"/>
        <w:sectPr w:rsidR="004416F4">
          <w:pgSz w:w="11906" w:h="16383"/>
          <w:pgMar w:top="1440" w:right="1440" w:bottom="1440" w:left="1440" w:header="0" w:footer="0" w:gutter="0"/>
          <w:cols w:space="720"/>
          <w:formProt w:val="0"/>
          <w:docGrid w:linePitch="100" w:charSpace="4096"/>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Start w:id="11" w:name="block-17894692"/>
      <w:bookmarkEnd w:id="10"/>
    </w:p>
    <w:bookmarkEnd w:id="11"/>
    <w:p w:rsidR="004416F4" w:rsidRDefault="004416F4"/>
    <w:sectPr w:rsidR="004416F4" w:rsidSect="004416F4">
      <w:pgSz w:w="11906" w:h="16838"/>
      <w:pgMar w:top="1440" w:right="1440" w:bottom="1440" w:left="1440" w:header="0" w:footer="0" w:gutter="0"/>
      <w:cols w:space="720"/>
      <w:formProt w:val="0"/>
      <w:docGrid w:linePitch="100" w:charSpace="409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E35B8"/>
    <w:multiLevelType w:val="multilevel"/>
    <w:tmpl w:val="3E50D3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3C4669A"/>
    <w:multiLevelType w:val="multilevel"/>
    <w:tmpl w:val="BF98BEE2"/>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autoHyphenation/>
  <w:characterSpacingControl w:val="doNotCompress"/>
  <w:compat/>
  <w:rsids>
    <w:rsidRoot w:val="004416F4"/>
    <w:rsid w:val="001125EA"/>
    <w:rsid w:val="004416F4"/>
    <w:rsid w:val="00BB4504"/>
    <w:rsid w:val="00F940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a"/>
    <w:next w:val="a"/>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Heading4">
    <w:name w:val="Heading 4"/>
    <w:basedOn w:val="a"/>
    <w:next w:val="a"/>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HeaderChar">
    <w:name w:val="Header Char"/>
    <w:basedOn w:val="a0"/>
    <w:link w:val="Header"/>
    <w:uiPriority w:val="99"/>
    <w:qFormat/>
    <w:rsid w:val="00841CD9"/>
  </w:style>
  <w:style w:type="character" w:customStyle="1" w:styleId="Heading1Char">
    <w:name w:val="Heading 1 Char"/>
    <w:basedOn w:val="a0"/>
    <w:link w:val="Heading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a0"/>
    <w:link w:val="Heading2"/>
    <w:uiPriority w:val="9"/>
    <w:qFormat/>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a0"/>
    <w:link w:val="Heading3"/>
    <w:uiPriority w:val="9"/>
    <w:qFormat/>
    <w:rsid w:val="00841CD9"/>
    <w:rPr>
      <w:rFonts w:asciiTheme="majorHAnsi" w:eastAsiaTheme="majorEastAsia" w:hAnsiTheme="majorHAnsi" w:cstheme="majorBidi"/>
      <w:b/>
      <w:bCs/>
      <w:color w:val="4F81BD" w:themeColor="accent1"/>
    </w:rPr>
  </w:style>
  <w:style w:type="character" w:customStyle="1" w:styleId="Heading4Char">
    <w:name w:val="Heading 4 Char"/>
    <w:basedOn w:val="a0"/>
    <w:link w:val="Heading4"/>
    <w:uiPriority w:val="9"/>
    <w:qFormat/>
    <w:rsid w:val="00841CD9"/>
    <w:rPr>
      <w:rFonts w:asciiTheme="majorHAnsi" w:eastAsiaTheme="majorEastAsia" w:hAnsiTheme="majorHAnsi" w:cstheme="majorBidi"/>
      <w:b/>
      <w:bCs/>
      <w:i/>
      <w:iCs/>
      <w:color w:val="4F81BD" w:themeColor="accent1"/>
    </w:rPr>
  </w:style>
  <w:style w:type="character" w:customStyle="1" w:styleId="a3">
    <w:name w:val="Подзаголовок Знак"/>
    <w:basedOn w:val="a0"/>
    <w:link w:val="a4"/>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link w:val="a6"/>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7">
    <w:name w:val="Emphasis"/>
    <w:basedOn w:val="a0"/>
    <w:uiPriority w:val="20"/>
    <w:qFormat/>
    <w:rsid w:val="00D1197D"/>
    <w:rPr>
      <w:i/>
      <w:iCs/>
    </w:rPr>
  </w:style>
  <w:style w:type="character" w:styleId="a8">
    <w:name w:val="Hyperlink"/>
    <w:basedOn w:val="a0"/>
    <w:uiPriority w:val="99"/>
    <w:unhideWhenUsed/>
    <w:rsid w:val="004416F4"/>
    <w:rPr>
      <w:color w:val="0000FF" w:themeColor="hyperlink"/>
      <w:u w:val="single"/>
    </w:rPr>
  </w:style>
  <w:style w:type="paragraph" w:customStyle="1" w:styleId="a9">
    <w:name w:val="Заголовок"/>
    <w:basedOn w:val="a"/>
    <w:next w:val="aa"/>
    <w:qFormat/>
    <w:rsid w:val="004416F4"/>
    <w:pPr>
      <w:keepNext/>
      <w:spacing w:before="240" w:after="120"/>
    </w:pPr>
    <w:rPr>
      <w:rFonts w:ascii="Liberation Sans" w:eastAsia="Microsoft YaHei" w:hAnsi="Liberation Sans" w:cs="Mangal"/>
      <w:sz w:val="28"/>
      <w:szCs w:val="28"/>
    </w:rPr>
  </w:style>
  <w:style w:type="paragraph" w:styleId="aa">
    <w:name w:val="Body Text"/>
    <w:basedOn w:val="a"/>
    <w:rsid w:val="004416F4"/>
    <w:pPr>
      <w:spacing w:after="140"/>
    </w:pPr>
  </w:style>
  <w:style w:type="paragraph" w:styleId="ab">
    <w:name w:val="List"/>
    <w:basedOn w:val="aa"/>
    <w:rsid w:val="004416F4"/>
    <w:rPr>
      <w:rFonts w:cs="Mangal"/>
    </w:rPr>
  </w:style>
  <w:style w:type="paragraph" w:customStyle="1" w:styleId="Caption">
    <w:name w:val="Caption"/>
    <w:basedOn w:val="a"/>
    <w:qFormat/>
    <w:rsid w:val="004416F4"/>
    <w:pPr>
      <w:suppressLineNumbers/>
      <w:spacing w:before="120" w:after="120"/>
    </w:pPr>
    <w:rPr>
      <w:rFonts w:cs="Mangal"/>
      <w:i/>
      <w:iCs/>
      <w:sz w:val="24"/>
      <w:szCs w:val="24"/>
    </w:rPr>
  </w:style>
  <w:style w:type="paragraph" w:styleId="ac">
    <w:name w:val="index heading"/>
    <w:basedOn w:val="a"/>
    <w:qFormat/>
    <w:rsid w:val="004416F4"/>
    <w:pPr>
      <w:suppressLineNumbers/>
    </w:pPr>
    <w:rPr>
      <w:rFonts w:cs="Mangal"/>
    </w:rPr>
  </w:style>
  <w:style w:type="paragraph" w:customStyle="1" w:styleId="ad">
    <w:name w:val="Колонтитул"/>
    <w:basedOn w:val="a"/>
    <w:qFormat/>
    <w:rsid w:val="004416F4"/>
  </w:style>
  <w:style w:type="paragraph" w:customStyle="1" w:styleId="Header">
    <w:name w:val="Header"/>
    <w:basedOn w:val="a"/>
    <w:link w:val="HeaderChar"/>
    <w:uiPriority w:val="99"/>
    <w:unhideWhenUsed/>
    <w:rsid w:val="00841CD9"/>
    <w:pPr>
      <w:tabs>
        <w:tab w:val="center" w:pos="4680"/>
        <w:tab w:val="right" w:pos="9360"/>
      </w:tabs>
    </w:pPr>
  </w:style>
  <w:style w:type="paragraph" w:styleId="ae">
    <w:name w:val="Normal Indent"/>
    <w:basedOn w:val="a"/>
    <w:uiPriority w:val="99"/>
    <w:unhideWhenUsed/>
    <w:qFormat/>
    <w:rsid w:val="00841CD9"/>
    <w:pPr>
      <w:ind w:left="720"/>
    </w:pPr>
  </w:style>
  <w:style w:type="paragraph" w:styleId="a4">
    <w:name w:val="Subtitle"/>
    <w:basedOn w:val="a"/>
    <w:next w:val="a"/>
    <w:link w:val="a3"/>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6">
    <w:name w:val="Title"/>
    <w:basedOn w:val="a"/>
    <w:next w:val="a"/>
    <w:link w:val="a5"/>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f">
    <w:name w:val="caption"/>
    <w:basedOn w:val="a"/>
    <w:next w:val="a"/>
    <w:uiPriority w:val="35"/>
    <w:semiHidden/>
    <w:unhideWhenUsed/>
    <w:qFormat/>
    <w:rsid w:val="007109C0"/>
    <w:pPr>
      <w:spacing w:line="240" w:lineRule="auto"/>
    </w:pPr>
    <w:rPr>
      <w:b/>
      <w:bCs/>
      <w:color w:val="4F81BD" w:themeColor="accent1"/>
      <w:sz w:val="18"/>
      <w:szCs w:val="18"/>
    </w:rPr>
  </w:style>
  <w:style w:type="table" w:styleId="af0">
    <w:name w:val="Table Grid"/>
    <w:basedOn w:val="a1"/>
    <w:uiPriority w:val="59"/>
    <w:rsid w:val="004416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Balloon Text"/>
    <w:basedOn w:val="a"/>
    <w:link w:val="af2"/>
    <w:uiPriority w:val="99"/>
    <w:semiHidden/>
    <w:unhideWhenUsed/>
    <w:rsid w:val="00F94079"/>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F940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8c2" TargetMode="External"/><Relationship Id="rId39" Type="http://schemas.openxmlformats.org/officeDocument/2006/relationships/hyperlink" Target="https://m.edsoo.ru/f5eb14e4" TargetMode="External"/><Relationship Id="rId21" Type="http://schemas.openxmlformats.org/officeDocument/2006/relationships/hyperlink" Target="https://m.edsoo.ru/7f41b590" TargetMode="External"/><Relationship Id="rId34" Type="http://schemas.openxmlformats.org/officeDocument/2006/relationships/hyperlink" Target="https://m.edsoo.ru/f5eaf946"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63" Type="http://schemas.openxmlformats.org/officeDocument/2006/relationships/hyperlink" Target="https://m.edsoo.ru/f5eb1da4"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29"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c5d4"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5" Type="http://schemas.openxmlformats.org/officeDocument/2006/relationships/image" Target="media/image1.jpeg"/><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 Id="rId61" Type="http://schemas.openxmlformats.org/officeDocument/2006/relationships/hyperlink" Target="https://m.edsoo.ru/f5eb0efe"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fontTable" Target="fontTable.xm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40</Pages>
  <Words>9483</Words>
  <Characters>54059</Characters>
  <Application>Microsoft Office Word</Application>
  <DocSecurity>0</DocSecurity>
  <Lines>450</Lines>
  <Paragraphs>126</Paragraphs>
  <ScaleCrop>false</ScaleCrop>
  <Company/>
  <LinksUpToDate>false</LinksUpToDate>
  <CharactersWithSpaces>63416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ГВ</cp:lastModifiedBy>
  <cp:revision>3</cp:revision>
  <cp:lastPrinted>2024-01-19T09:58:00Z</cp:lastPrinted>
  <dcterms:created xsi:type="dcterms:W3CDTF">2024-01-19T09:45:00Z</dcterms:created>
  <dcterms:modified xsi:type="dcterms:W3CDTF">2024-01-23T05:41:00Z</dcterms:modified>
  <dc:language>ru-RU</dc:language>
</cp:coreProperties>
</file>